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170BC4" w14:textId="0E6065A5" w:rsidR="00655706" w:rsidRPr="00845769" w:rsidRDefault="00BE0606">
      <w:pPr>
        <w:pStyle w:val="Heading1"/>
        <w:jc w:val="center"/>
        <w:rPr>
          <w:rFonts w:ascii="Calibri" w:hAnsi="Calibri" w:cs="Calibri"/>
        </w:rPr>
      </w:pPr>
      <w:r>
        <w:rPr>
          <w:rFonts w:ascii="Calibri" w:hAnsi="Calibri" w:cs="Calibri"/>
        </w:rPr>
        <w:t>Communication in Healthcare Settings</w:t>
      </w:r>
    </w:p>
    <w:p w14:paraId="372B2EE7" w14:textId="77777777" w:rsidR="00655706" w:rsidRPr="00845769" w:rsidRDefault="006D0AA5">
      <w:pPr>
        <w:pStyle w:val="Heading1"/>
        <w:rPr>
          <w:rFonts w:ascii="Calibri" w:hAnsi="Calibri" w:cs="Calibri"/>
        </w:rPr>
      </w:pPr>
      <w:r w:rsidRPr="00845769">
        <w:rPr>
          <w:rFonts w:ascii="Calibri" w:hAnsi="Calibri" w:cs="Calibri"/>
        </w:rPr>
        <w:t>Table of Contents</w:t>
      </w:r>
    </w:p>
    <w:p w14:paraId="0EB31F73" w14:textId="76C5BA17" w:rsidR="00655706" w:rsidRPr="00843FF8" w:rsidRDefault="00843FF8" w:rsidP="00B76925">
      <w:pPr>
        <w:spacing w:after="120"/>
        <w:rPr>
          <w:rStyle w:val="Hyperlink"/>
          <w:rFonts w:asciiTheme="majorHAnsi" w:hAnsiTheme="majorHAnsi" w:cstheme="majorHAnsi"/>
        </w:rPr>
      </w:pPr>
      <w:r>
        <w:rPr>
          <w:rFonts w:asciiTheme="majorHAnsi" w:hAnsiTheme="majorHAnsi" w:cstheme="majorHAnsi"/>
          <w:i/>
        </w:rPr>
        <w:fldChar w:fldCharType="begin"/>
      </w:r>
      <w:r>
        <w:rPr>
          <w:rFonts w:asciiTheme="majorHAnsi" w:hAnsiTheme="majorHAnsi" w:cstheme="majorHAnsi"/>
          <w:i/>
        </w:rPr>
        <w:instrText>HYPERLINK  \l "_Icebreakers"</w:instrText>
      </w:r>
      <w:r>
        <w:rPr>
          <w:rFonts w:asciiTheme="majorHAnsi" w:hAnsiTheme="majorHAnsi" w:cstheme="majorHAnsi"/>
          <w:i/>
        </w:rPr>
      </w:r>
      <w:r>
        <w:rPr>
          <w:rFonts w:asciiTheme="majorHAnsi" w:hAnsiTheme="majorHAnsi" w:cstheme="majorHAnsi"/>
          <w:i/>
        </w:rPr>
        <w:fldChar w:fldCharType="separate"/>
      </w:r>
      <w:r w:rsidR="00D530D7" w:rsidRPr="00843FF8">
        <w:rPr>
          <w:rStyle w:val="Hyperlink"/>
          <w:rFonts w:asciiTheme="majorHAnsi" w:hAnsiTheme="majorHAnsi" w:cstheme="majorHAnsi"/>
          <w:i/>
        </w:rPr>
        <w:t>Icebreakers</w:t>
      </w:r>
    </w:p>
    <w:p w14:paraId="08CA35DA" w14:textId="04ED7C8C" w:rsidR="00655706" w:rsidRPr="00AC0B79" w:rsidRDefault="00843FF8" w:rsidP="00B76925">
      <w:pPr>
        <w:spacing w:after="120"/>
        <w:rPr>
          <w:rFonts w:asciiTheme="majorHAnsi" w:hAnsiTheme="majorHAnsi" w:cstheme="majorHAnsi"/>
        </w:rPr>
      </w:pPr>
      <w:r>
        <w:rPr>
          <w:rFonts w:asciiTheme="majorHAnsi" w:hAnsiTheme="majorHAnsi" w:cstheme="majorHAnsi"/>
          <w:i/>
        </w:rPr>
        <w:fldChar w:fldCharType="end"/>
      </w:r>
      <w:hyperlink w:anchor="_Example_discussion_prompts" w:history="1">
        <w:r w:rsidR="004B6D9F" w:rsidRPr="00AC0B79">
          <w:rPr>
            <w:rStyle w:val="Hyperlink"/>
            <w:rFonts w:asciiTheme="majorHAnsi" w:hAnsiTheme="majorHAnsi" w:cstheme="majorHAnsi"/>
            <w:i/>
          </w:rPr>
          <w:t>Example discussion prompts (in-class or online)</w:t>
        </w:r>
      </w:hyperlink>
    </w:p>
    <w:p w14:paraId="6B378C8F" w14:textId="0ED2F6E0" w:rsidR="00A272E0" w:rsidRPr="00AC0B79" w:rsidRDefault="00A272E0" w:rsidP="00B76925">
      <w:pPr>
        <w:spacing w:after="120"/>
        <w:rPr>
          <w:rStyle w:val="Hyperlink"/>
          <w:rFonts w:asciiTheme="majorHAnsi" w:hAnsiTheme="majorHAnsi" w:cstheme="majorHAnsi"/>
          <w:i/>
        </w:rPr>
      </w:pPr>
      <w:hyperlink w:anchor="_Videos_and_links" w:history="1">
        <w:r w:rsidRPr="00AC0B79">
          <w:rPr>
            <w:rStyle w:val="Hyperlink"/>
            <w:rFonts w:asciiTheme="majorHAnsi" w:hAnsiTheme="majorHAnsi" w:cstheme="majorHAnsi"/>
            <w:i/>
          </w:rPr>
          <w:t>Videos and Links</w:t>
        </w:r>
      </w:hyperlink>
    </w:p>
    <w:p w14:paraId="3EFA79C9" w14:textId="664F62F4" w:rsidR="00D871F0" w:rsidRPr="00AC0B79" w:rsidRDefault="00D871F0" w:rsidP="00B76925">
      <w:pPr>
        <w:spacing w:after="120"/>
        <w:rPr>
          <w:rStyle w:val="Hyperlink"/>
          <w:rFonts w:asciiTheme="majorHAnsi" w:hAnsiTheme="majorHAnsi" w:cstheme="majorHAnsi"/>
          <w:i/>
        </w:rPr>
      </w:pPr>
      <w:hyperlink w:anchor="_Communication_Strategies_in" w:history="1">
        <w:r w:rsidRPr="00AC0B79">
          <w:rPr>
            <w:rStyle w:val="Hyperlink"/>
            <w:rFonts w:asciiTheme="majorHAnsi" w:hAnsiTheme="majorHAnsi" w:cstheme="majorHAnsi"/>
            <w:i/>
          </w:rPr>
          <w:t>Communication Strategies in Healthcare</w:t>
        </w:r>
      </w:hyperlink>
    </w:p>
    <w:p w14:paraId="6721F5AD" w14:textId="77777777" w:rsidR="00AC0B79" w:rsidRDefault="00ED0303" w:rsidP="00AC0B79">
      <w:pPr>
        <w:spacing w:after="120"/>
        <w:rPr>
          <w:rStyle w:val="Hyperlink"/>
          <w:rFonts w:asciiTheme="majorHAnsi" w:hAnsiTheme="majorHAnsi" w:cstheme="majorHAnsi"/>
          <w:i/>
        </w:rPr>
      </w:pPr>
      <w:hyperlink w:anchor="_Psychological_Safety_in" w:history="1">
        <w:r w:rsidRPr="00AC0B79">
          <w:rPr>
            <w:rStyle w:val="Hyperlink"/>
            <w:rFonts w:asciiTheme="majorHAnsi" w:hAnsiTheme="majorHAnsi" w:cstheme="majorHAnsi"/>
            <w:i/>
          </w:rPr>
          <w:t>Psychological Safety in HC: Essential for Client Safety and Positive Outcomes</w:t>
        </w:r>
      </w:hyperlink>
    </w:p>
    <w:p w14:paraId="04A4E07D" w14:textId="581AA55F" w:rsidR="00ED0303" w:rsidRPr="00843FF8" w:rsidRDefault="00843FF8" w:rsidP="00B76925">
      <w:pPr>
        <w:spacing w:after="120"/>
        <w:rPr>
          <w:rStyle w:val="Hyperlink"/>
          <w:rFonts w:asciiTheme="majorHAnsi" w:hAnsiTheme="majorHAnsi" w:cstheme="majorHAnsi"/>
          <w:i/>
        </w:rPr>
      </w:pPr>
      <w:r>
        <w:rPr>
          <w:rStyle w:val="Hyperlink"/>
          <w:rFonts w:asciiTheme="majorHAnsi" w:hAnsiTheme="majorHAnsi" w:cstheme="majorHAnsi"/>
          <w:i/>
        </w:rPr>
        <w:fldChar w:fldCharType="begin"/>
      </w:r>
      <w:r>
        <w:rPr>
          <w:rStyle w:val="Hyperlink"/>
          <w:rFonts w:asciiTheme="majorHAnsi" w:hAnsiTheme="majorHAnsi" w:cstheme="majorHAnsi"/>
          <w:i/>
        </w:rPr>
        <w:instrText>HYPERLINK  \l "_The_Platinum_Rule:_1"</w:instrText>
      </w:r>
      <w:r>
        <w:rPr>
          <w:rStyle w:val="Hyperlink"/>
          <w:rFonts w:asciiTheme="majorHAnsi" w:hAnsiTheme="majorHAnsi" w:cstheme="majorHAnsi"/>
          <w:i/>
        </w:rPr>
      </w:r>
      <w:r>
        <w:rPr>
          <w:rStyle w:val="Hyperlink"/>
          <w:rFonts w:asciiTheme="majorHAnsi" w:hAnsiTheme="majorHAnsi" w:cstheme="majorHAnsi"/>
          <w:i/>
        </w:rPr>
        <w:fldChar w:fldCharType="separate"/>
      </w:r>
      <w:r w:rsidR="00AC0B79" w:rsidRPr="00843FF8">
        <w:rPr>
          <w:rStyle w:val="Hyperlink"/>
          <w:rFonts w:asciiTheme="majorHAnsi" w:hAnsiTheme="majorHAnsi" w:cstheme="majorHAnsi"/>
          <w:i/>
        </w:rPr>
        <w:t>The Platinum Rule: What’s Your Communication Style?</w:t>
      </w:r>
    </w:p>
    <w:p w14:paraId="3B6D65B1" w14:textId="79A8D734" w:rsidR="0027781E" w:rsidRPr="0027781E" w:rsidRDefault="00843FF8" w:rsidP="00B76925">
      <w:pPr>
        <w:spacing w:after="120"/>
        <w:rPr>
          <w:rStyle w:val="Hyperlink"/>
          <w:rFonts w:asciiTheme="majorHAnsi" w:hAnsiTheme="majorHAnsi" w:cstheme="majorHAnsi"/>
          <w:i/>
        </w:rPr>
      </w:pPr>
      <w:r>
        <w:rPr>
          <w:rStyle w:val="Hyperlink"/>
          <w:rFonts w:asciiTheme="majorHAnsi" w:hAnsiTheme="majorHAnsi" w:cstheme="majorHAnsi"/>
          <w:i/>
        </w:rPr>
        <w:fldChar w:fldCharType="end"/>
      </w:r>
    </w:p>
    <w:p w14:paraId="0C7E4AF2" w14:textId="16CA632B" w:rsidR="00655706" w:rsidRDefault="006D0AA5">
      <w:pPr>
        <w:pStyle w:val="Heading2"/>
        <w:rPr>
          <w:rFonts w:ascii="Calibri" w:hAnsi="Calibri" w:cs="Calibri"/>
        </w:rPr>
      </w:pPr>
      <w:bookmarkStart w:id="0" w:name="_Icebreakers"/>
      <w:bookmarkEnd w:id="0"/>
      <w:r w:rsidRPr="00845769">
        <w:rPr>
          <w:rFonts w:ascii="Calibri" w:hAnsi="Calibri" w:cs="Calibri"/>
        </w:rPr>
        <w:t>Icebreakers</w:t>
      </w:r>
    </w:p>
    <w:p w14:paraId="22D03A9B" w14:textId="77777777" w:rsidR="00AE4776" w:rsidRPr="00AE4776" w:rsidRDefault="00AE4776" w:rsidP="00AE4776">
      <w:pPr>
        <w:spacing w:after="0" w:line="240" w:lineRule="auto"/>
        <w:rPr>
          <w:rFonts w:asciiTheme="majorHAnsi" w:hAnsiTheme="majorHAnsi" w:cstheme="majorHAnsi"/>
        </w:rPr>
      </w:pPr>
      <w:r w:rsidRPr="00AE4776">
        <w:rPr>
          <w:rFonts w:asciiTheme="majorHAnsi" w:hAnsiTheme="majorHAnsi" w:cstheme="majorHAnsi"/>
        </w:rPr>
        <w:t>Blind Draw</w:t>
      </w:r>
    </w:p>
    <w:p w14:paraId="22C9B2CA" w14:textId="7398F58D" w:rsidR="00AE4776" w:rsidRPr="00AE4776" w:rsidRDefault="00AE4776" w:rsidP="00AE4776">
      <w:pPr>
        <w:spacing w:after="0" w:line="240" w:lineRule="auto"/>
        <w:rPr>
          <w:rFonts w:asciiTheme="majorHAnsi" w:hAnsiTheme="majorHAnsi" w:cstheme="majorHAnsi"/>
        </w:rPr>
      </w:pPr>
      <w:r w:rsidRPr="00AE4776">
        <w:rPr>
          <w:rFonts w:asciiTheme="majorHAnsi" w:hAnsiTheme="majorHAnsi" w:cstheme="majorHAnsi"/>
        </w:rPr>
        <w:t>Have students sit back-to-back in pairs. One student receives or creates a simple drawing (like a house, flower, or smiley face) and gives verbal instructions for how to recreate it—without saying what the object is. The other student listens and draws based only on those instructions. When finished, compare drawings and discuss:</w:t>
      </w:r>
    </w:p>
    <w:p w14:paraId="62BC73F2" w14:textId="067B8BBB" w:rsidR="00AE4776" w:rsidRPr="00AE4776" w:rsidRDefault="00AE4776" w:rsidP="00D17B7B">
      <w:pPr>
        <w:pStyle w:val="ListParagraph"/>
        <w:numPr>
          <w:ilvl w:val="0"/>
          <w:numId w:val="7"/>
        </w:numPr>
        <w:spacing w:after="0" w:line="240" w:lineRule="auto"/>
        <w:rPr>
          <w:rFonts w:asciiTheme="majorHAnsi" w:hAnsiTheme="majorHAnsi" w:cstheme="majorHAnsi"/>
        </w:rPr>
      </w:pPr>
      <w:r w:rsidRPr="00AE4776">
        <w:rPr>
          <w:rFonts w:asciiTheme="majorHAnsi" w:hAnsiTheme="majorHAnsi" w:cstheme="majorHAnsi"/>
        </w:rPr>
        <w:t>What worked?</w:t>
      </w:r>
    </w:p>
    <w:p w14:paraId="3A1E326F" w14:textId="459D11DA" w:rsidR="00AE4776" w:rsidRPr="00AE4776" w:rsidRDefault="00AE4776" w:rsidP="00D17B7B">
      <w:pPr>
        <w:pStyle w:val="ListParagraph"/>
        <w:numPr>
          <w:ilvl w:val="0"/>
          <w:numId w:val="7"/>
        </w:numPr>
        <w:spacing w:after="0" w:line="240" w:lineRule="auto"/>
        <w:rPr>
          <w:rFonts w:asciiTheme="majorHAnsi" w:hAnsiTheme="majorHAnsi" w:cstheme="majorHAnsi"/>
        </w:rPr>
      </w:pPr>
      <w:r w:rsidRPr="00AE4776">
        <w:rPr>
          <w:rFonts w:asciiTheme="majorHAnsi" w:hAnsiTheme="majorHAnsi" w:cstheme="majorHAnsi"/>
        </w:rPr>
        <w:t>What could have made the communication clearer?</w:t>
      </w:r>
    </w:p>
    <w:p w14:paraId="33819408" w14:textId="77777777" w:rsidR="00AE4776" w:rsidRPr="00AE4776" w:rsidRDefault="00AE4776" w:rsidP="00D17B7B">
      <w:pPr>
        <w:pStyle w:val="ListParagraph"/>
        <w:numPr>
          <w:ilvl w:val="0"/>
          <w:numId w:val="7"/>
        </w:numPr>
        <w:spacing w:after="0" w:line="240" w:lineRule="auto"/>
        <w:rPr>
          <w:rFonts w:asciiTheme="majorHAnsi" w:hAnsiTheme="majorHAnsi" w:cstheme="majorHAnsi"/>
        </w:rPr>
      </w:pPr>
      <w:r w:rsidRPr="00AE4776">
        <w:rPr>
          <w:rFonts w:asciiTheme="majorHAnsi" w:hAnsiTheme="majorHAnsi" w:cstheme="majorHAnsi"/>
        </w:rPr>
        <w:t xml:space="preserve">How is this </w:t>
      </w:r>
      <w:proofErr w:type="gramStart"/>
      <w:r w:rsidRPr="00AE4776">
        <w:rPr>
          <w:rFonts w:asciiTheme="majorHAnsi" w:hAnsiTheme="majorHAnsi" w:cstheme="majorHAnsi"/>
        </w:rPr>
        <w:t>similar to</w:t>
      </w:r>
      <w:proofErr w:type="gramEnd"/>
      <w:r w:rsidRPr="00AE4776">
        <w:rPr>
          <w:rFonts w:asciiTheme="majorHAnsi" w:hAnsiTheme="majorHAnsi" w:cstheme="majorHAnsi"/>
        </w:rPr>
        <w:t xml:space="preserve"> giving instructions in healthcare?</w:t>
      </w:r>
    </w:p>
    <w:p w14:paraId="0D18CA3B" w14:textId="77777777" w:rsidR="00AE4776" w:rsidRPr="00AE4776" w:rsidRDefault="00AE4776" w:rsidP="00AE4776">
      <w:pPr>
        <w:spacing w:after="0" w:line="240" w:lineRule="auto"/>
        <w:rPr>
          <w:rFonts w:asciiTheme="majorHAnsi" w:hAnsiTheme="majorHAnsi" w:cstheme="majorHAnsi"/>
        </w:rPr>
      </w:pPr>
    </w:p>
    <w:p w14:paraId="0B12EC50" w14:textId="77777777" w:rsidR="00AE4776" w:rsidRPr="00AE4776" w:rsidRDefault="00AE4776" w:rsidP="00AE4776">
      <w:pPr>
        <w:spacing w:after="0" w:line="240" w:lineRule="auto"/>
        <w:rPr>
          <w:rFonts w:asciiTheme="majorHAnsi" w:hAnsiTheme="majorHAnsi" w:cstheme="majorHAnsi"/>
        </w:rPr>
      </w:pPr>
      <w:r w:rsidRPr="00AE4776">
        <w:rPr>
          <w:rFonts w:asciiTheme="majorHAnsi" w:hAnsiTheme="majorHAnsi" w:cstheme="majorHAnsi"/>
        </w:rPr>
        <w:t>Active Listening</w:t>
      </w:r>
    </w:p>
    <w:p w14:paraId="5D3C45B0" w14:textId="79F6F6DC" w:rsidR="00AE4776" w:rsidRPr="00AE4776" w:rsidRDefault="00AE4776" w:rsidP="00AE4776">
      <w:pPr>
        <w:spacing w:after="0" w:line="240" w:lineRule="auto"/>
        <w:rPr>
          <w:rFonts w:asciiTheme="majorHAnsi" w:hAnsiTheme="majorHAnsi" w:cstheme="majorHAnsi"/>
        </w:rPr>
      </w:pPr>
      <w:r w:rsidRPr="00AE4776">
        <w:rPr>
          <w:rFonts w:asciiTheme="majorHAnsi" w:hAnsiTheme="majorHAnsi" w:cstheme="majorHAnsi"/>
        </w:rPr>
        <w:t xml:space="preserve">Divide students into pairs. One student tells a short </w:t>
      </w:r>
      <w:proofErr w:type="gramStart"/>
      <w:r w:rsidRPr="00AE4776">
        <w:rPr>
          <w:rFonts w:asciiTheme="majorHAnsi" w:hAnsiTheme="majorHAnsi" w:cstheme="majorHAnsi"/>
        </w:rPr>
        <w:t>story—</w:t>
      </w:r>
      <w:proofErr w:type="gramEnd"/>
      <w:r w:rsidRPr="00AE4776">
        <w:rPr>
          <w:rFonts w:asciiTheme="majorHAnsi" w:hAnsiTheme="majorHAnsi" w:cstheme="majorHAnsi"/>
        </w:rPr>
        <w:t>either from personal experience, the news, or a book or movie—while the other listens without interrupting, asking questions, or reacting. After the speaker finishes, the listener retells the story as accurately as possible, sticking to the facts. The original speaker gives feedback:</w:t>
      </w:r>
    </w:p>
    <w:p w14:paraId="7CB59CD6" w14:textId="0C45DDE9" w:rsidR="00AE4776" w:rsidRPr="00AE4776" w:rsidRDefault="00AE4776" w:rsidP="00D17B7B">
      <w:pPr>
        <w:pStyle w:val="ListParagraph"/>
        <w:numPr>
          <w:ilvl w:val="0"/>
          <w:numId w:val="8"/>
        </w:numPr>
        <w:spacing w:after="0" w:line="240" w:lineRule="auto"/>
        <w:rPr>
          <w:rFonts w:asciiTheme="majorHAnsi" w:hAnsiTheme="majorHAnsi" w:cstheme="majorHAnsi"/>
        </w:rPr>
      </w:pPr>
      <w:r w:rsidRPr="00AE4776">
        <w:rPr>
          <w:rFonts w:asciiTheme="majorHAnsi" w:hAnsiTheme="majorHAnsi" w:cstheme="majorHAnsi"/>
        </w:rPr>
        <w:t>Did they remember the key details?</w:t>
      </w:r>
    </w:p>
    <w:p w14:paraId="0CDCCA0C" w14:textId="6F00B42C" w:rsidR="00AE4776" w:rsidRPr="00AE4776" w:rsidRDefault="00AE4776" w:rsidP="00D17B7B">
      <w:pPr>
        <w:pStyle w:val="ListParagraph"/>
        <w:numPr>
          <w:ilvl w:val="0"/>
          <w:numId w:val="8"/>
        </w:numPr>
        <w:spacing w:after="0" w:line="240" w:lineRule="auto"/>
        <w:rPr>
          <w:rFonts w:asciiTheme="majorHAnsi" w:hAnsiTheme="majorHAnsi" w:cstheme="majorHAnsi"/>
        </w:rPr>
      </w:pPr>
      <w:r w:rsidRPr="00AE4776">
        <w:rPr>
          <w:rFonts w:asciiTheme="majorHAnsi" w:hAnsiTheme="majorHAnsi" w:cstheme="majorHAnsi"/>
        </w:rPr>
        <w:t>Did they add or change anything?</w:t>
      </w:r>
    </w:p>
    <w:p w14:paraId="649CD95F" w14:textId="350F90F8" w:rsidR="00AE4776" w:rsidRPr="00AE4776" w:rsidRDefault="00AE4776" w:rsidP="00D17B7B">
      <w:pPr>
        <w:pStyle w:val="ListParagraph"/>
        <w:numPr>
          <w:ilvl w:val="0"/>
          <w:numId w:val="8"/>
        </w:numPr>
        <w:spacing w:after="0" w:line="240" w:lineRule="auto"/>
        <w:rPr>
          <w:rFonts w:asciiTheme="majorHAnsi" w:hAnsiTheme="majorHAnsi" w:cstheme="majorHAnsi"/>
        </w:rPr>
      </w:pPr>
      <w:r w:rsidRPr="00AE4776">
        <w:rPr>
          <w:rFonts w:asciiTheme="majorHAnsi" w:hAnsiTheme="majorHAnsi" w:cstheme="majorHAnsi"/>
        </w:rPr>
        <w:t>How well did they listen?</w:t>
      </w:r>
    </w:p>
    <w:p w14:paraId="704C06FF" w14:textId="77777777" w:rsidR="00AE4776" w:rsidRPr="00AE4776" w:rsidRDefault="00AE4776" w:rsidP="00AE4776">
      <w:pPr>
        <w:spacing w:after="0" w:line="240" w:lineRule="auto"/>
        <w:rPr>
          <w:rFonts w:asciiTheme="majorHAnsi" w:hAnsiTheme="majorHAnsi" w:cstheme="majorHAnsi"/>
        </w:rPr>
      </w:pPr>
      <w:r w:rsidRPr="00AE4776">
        <w:rPr>
          <w:rFonts w:asciiTheme="majorHAnsi" w:hAnsiTheme="majorHAnsi" w:cstheme="majorHAnsi"/>
        </w:rPr>
        <w:t>Then switch roles and repeat.</w:t>
      </w:r>
    </w:p>
    <w:p w14:paraId="2FB55DA6" w14:textId="77777777" w:rsidR="00AE4776" w:rsidRPr="00AE4776" w:rsidRDefault="00AE4776" w:rsidP="00AE4776">
      <w:pPr>
        <w:spacing w:after="0" w:line="240" w:lineRule="auto"/>
        <w:rPr>
          <w:rFonts w:asciiTheme="majorHAnsi" w:hAnsiTheme="majorHAnsi" w:cstheme="majorHAnsi"/>
        </w:rPr>
      </w:pPr>
    </w:p>
    <w:p w14:paraId="5BD66A44" w14:textId="77777777" w:rsidR="00AE4776" w:rsidRPr="00AE4776" w:rsidRDefault="00AE4776" w:rsidP="00AE4776">
      <w:pPr>
        <w:spacing w:after="0" w:line="240" w:lineRule="auto"/>
        <w:rPr>
          <w:rFonts w:asciiTheme="majorHAnsi" w:hAnsiTheme="majorHAnsi" w:cstheme="majorHAnsi"/>
        </w:rPr>
      </w:pPr>
      <w:r w:rsidRPr="00AE4776">
        <w:rPr>
          <w:rFonts w:asciiTheme="majorHAnsi" w:hAnsiTheme="majorHAnsi" w:cstheme="majorHAnsi"/>
        </w:rPr>
        <w:t>Adding Details to Improve Communication</w:t>
      </w:r>
    </w:p>
    <w:p w14:paraId="5E5D8239" w14:textId="50E89380" w:rsidR="00AE4776" w:rsidRPr="00AE4776" w:rsidRDefault="00AE4776" w:rsidP="00AE4776">
      <w:pPr>
        <w:spacing w:after="0" w:line="240" w:lineRule="auto"/>
        <w:rPr>
          <w:rFonts w:asciiTheme="majorHAnsi" w:hAnsiTheme="majorHAnsi" w:cstheme="majorHAnsi"/>
        </w:rPr>
      </w:pPr>
      <w:r w:rsidRPr="00AE4776">
        <w:rPr>
          <w:rFonts w:asciiTheme="majorHAnsi" w:hAnsiTheme="majorHAnsi" w:cstheme="majorHAnsi"/>
        </w:rPr>
        <w:t>Give verbal instructions to the whole group:</w:t>
      </w:r>
    </w:p>
    <w:p w14:paraId="4459B001" w14:textId="77777777" w:rsidR="00AE4776" w:rsidRPr="00AE4776" w:rsidRDefault="00AE4776" w:rsidP="00D17B7B">
      <w:pPr>
        <w:pStyle w:val="ListParagraph"/>
        <w:numPr>
          <w:ilvl w:val="0"/>
          <w:numId w:val="9"/>
        </w:numPr>
        <w:spacing w:after="0" w:line="240" w:lineRule="auto"/>
        <w:rPr>
          <w:rFonts w:asciiTheme="majorHAnsi" w:hAnsiTheme="majorHAnsi" w:cstheme="majorHAnsi"/>
        </w:rPr>
      </w:pPr>
      <w:r w:rsidRPr="00AE4776">
        <w:rPr>
          <w:rFonts w:asciiTheme="majorHAnsi" w:hAnsiTheme="majorHAnsi" w:cstheme="majorHAnsi"/>
        </w:rPr>
        <w:t>Draw a circle on your paper.</w:t>
      </w:r>
    </w:p>
    <w:p w14:paraId="105A6278" w14:textId="77777777" w:rsidR="00AE4776" w:rsidRPr="00AE4776" w:rsidRDefault="00AE4776" w:rsidP="00D17B7B">
      <w:pPr>
        <w:pStyle w:val="ListParagraph"/>
        <w:numPr>
          <w:ilvl w:val="0"/>
          <w:numId w:val="9"/>
        </w:numPr>
        <w:spacing w:after="0" w:line="240" w:lineRule="auto"/>
        <w:rPr>
          <w:rFonts w:asciiTheme="majorHAnsi" w:hAnsiTheme="majorHAnsi" w:cstheme="majorHAnsi"/>
        </w:rPr>
      </w:pPr>
      <w:r w:rsidRPr="00AE4776">
        <w:rPr>
          <w:rFonts w:asciiTheme="majorHAnsi" w:hAnsiTheme="majorHAnsi" w:cstheme="majorHAnsi"/>
        </w:rPr>
        <w:t>Put the letter “A” inside the circle.</w:t>
      </w:r>
    </w:p>
    <w:p w14:paraId="1F0224C5" w14:textId="77777777" w:rsidR="00AE4776" w:rsidRDefault="00AE4776" w:rsidP="00D17B7B">
      <w:pPr>
        <w:pStyle w:val="ListParagraph"/>
        <w:numPr>
          <w:ilvl w:val="0"/>
          <w:numId w:val="9"/>
        </w:numPr>
        <w:spacing w:after="0" w:line="240" w:lineRule="auto"/>
        <w:rPr>
          <w:rFonts w:asciiTheme="majorHAnsi" w:hAnsiTheme="majorHAnsi" w:cstheme="majorHAnsi"/>
        </w:rPr>
      </w:pPr>
      <w:r w:rsidRPr="00AE4776">
        <w:rPr>
          <w:rFonts w:asciiTheme="majorHAnsi" w:hAnsiTheme="majorHAnsi" w:cstheme="majorHAnsi"/>
        </w:rPr>
        <w:t>Draw a line through the circle</w:t>
      </w:r>
      <w:r>
        <w:rPr>
          <w:rFonts w:asciiTheme="majorHAnsi" w:hAnsiTheme="majorHAnsi" w:cstheme="majorHAnsi"/>
        </w:rPr>
        <w:t>.</w:t>
      </w:r>
    </w:p>
    <w:p w14:paraId="6DC43AA7" w14:textId="77777777" w:rsidR="00AE4776" w:rsidRDefault="00AE4776" w:rsidP="00AE4776">
      <w:pPr>
        <w:spacing w:after="0" w:line="240" w:lineRule="auto"/>
        <w:rPr>
          <w:rFonts w:asciiTheme="majorHAnsi" w:hAnsiTheme="majorHAnsi" w:cstheme="majorHAnsi"/>
        </w:rPr>
      </w:pPr>
    </w:p>
    <w:p w14:paraId="052C70F4" w14:textId="7732AA82" w:rsidR="00AE4776" w:rsidRPr="00AE4776" w:rsidRDefault="00AE4776" w:rsidP="00AE4776">
      <w:pPr>
        <w:spacing w:after="0" w:line="240" w:lineRule="auto"/>
        <w:rPr>
          <w:rFonts w:asciiTheme="majorHAnsi" w:hAnsiTheme="majorHAnsi" w:cstheme="majorHAnsi"/>
        </w:rPr>
      </w:pPr>
      <w:proofErr w:type="gramStart"/>
      <w:r w:rsidRPr="00AE4776">
        <w:rPr>
          <w:rFonts w:asciiTheme="majorHAnsi" w:hAnsiTheme="majorHAnsi" w:cstheme="majorHAnsi"/>
        </w:rPr>
        <w:t>Have</w:t>
      </w:r>
      <w:proofErr w:type="gramEnd"/>
      <w:r w:rsidRPr="00AE4776">
        <w:rPr>
          <w:rFonts w:asciiTheme="majorHAnsi" w:hAnsiTheme="majorHAnsi" w:cstheme="majorHAnsi"/>
        </w:rPr>
        <w:t xml:space="preserve"> students hold up their drawings and observe how different they are. </w:t>
      </w:r>
    </w:p>
    <w:p w14:paraId="3B9A4071" w14:textId="77777777" w:rsidR="00AE4776" w:rsidRDefault="00AE4776" w:rsidP="00AE4776">
      <w:pPr>
        <w:spacing w:after="0" w:line="240" w:lineRule="auto"/>
        <w:rPr>
          <w:rFonts w:asciiTheme="majorHAnsi" w:hAnsiTheme="majorHAnsi" w:cstheme="majorHAnsi"/>
        </w:rPr>
      </w:pPr>
    </w:p>
    <w:p w14:paraId="207BC5FA" w14:textId="0105E853" w:rsidR="00AE4776" w:rsidRPr="00AE4776" w:rsidRDefault="00AE4776" w:rsidP="00AE4776">
      <w:pPr>
        <w:spacing w:after="0" w:line="240" w:lineRule="auto"/>
        <w:rPr>
          <w:rFonts w:asciiTheme="majorHAnsi" w:hAnsiTheme="majorHAnsi" w:cstheme="majorHAnsi"/>
        </w:rPr>
      </w:pPr>
      <w:r w:rsidRPr="00AE4776">
        <w:rPr>
          <w:rFonts w:asciiTheme="majorHAnsi" w:hAnsiTheme="majorHAnsi" w:cstheme="majorHAnsi"/>
        </w:rPr>
        <w:t>Then, give more specific instructions:</w:t>
      </w:r>
    </w:p>
    <w:p w14:paraId="4C14F9CE" w14:textId="0393A42B" w:rsidR="00AE4776" w:rsidRPr="00AE4776" w:rsidRDefault="00AE4776" w:rsidP="00D17B7B">
      <w:pPr>
        <w:pStyle w:val="ListParagraph"/>
        <w:numPr>
          <w:ilvl w:val="0"/>
          <w:numId w:val="10"/>
        </w:numPr>
        <w:spacing w:after="0" w:line="240" w:lineRule="auto"/>
        <w:rPr>
          <w:rFonts w:asciiTheme="majorHAnsi" w:hAnsiTheme="majorHAnsi" w:cstheme="majorHAnsi"/>
        </w:rPr>
      </w:pPr>
      <w:r w:rsidRPr="00AE4776">
        <w:rPr>
          <w:rFonts w:asciiTheme="majorHAnsi" w:hAnsiTheme="majorHAnsi" w:cstheme="majorHAnsi"/>
        </w:rPr>
        <w:lastRenderedPageBreak/>
        <w:t>Fold the paper in half, then in half again.</w:t>
      </w:r>
    </w:p>
    <w:p w14:paraId="784BA481" w14:textId="76DD5428" w:rsidR="00AE4776" w:rsidRPr="00AE4776" w:rsidRDefault="00AE4776" w:rsidP="00D17B7B">
      <w:pPr>
        <w:pStyle w:val="ListParagraph"/>
        <w:numPr>
          <w:ilvl w:val="0"/>
          <w:numId w:val="10"/>
        </w:numPr>
        <w:spacing w:after="0" w:line="240" w:lineRule="auto"/>
        <w:rPr>
          <w:rFonts w:asciiTheme="majorHAnsi" w:hAnsiTheme="majorHAnsi" w:cstheme="majorHAnsi"/>
        </w:rPr>
      </w:pPr>
      <w:r w:rsidRPr="00AE4776">
        <w:rPr>
          <w:rFonts w:asciiTheme="majorHAnsi" w:hAnsiTheme="majorHAnsi" w:cstheme="majorHAnsi"/>
        </w:rPr>
        <w:t>Open it to reveal four squares.</w:t>
      </w:r>
    </w:p>
    <w:p w14:paraId="6B0655C9" w14:textId="65711F7B" w:rsidR="00AE4776" w:rsidRPr="00AE4776" w:rsidRDefault="00AE4776" w:rsidP="00D17B7B">
      <w:pPr>
        <w:pStyle w:val="ListParagraph"/>
        <w:numPr>
          <w:ilvl w:val="0"/>
          <w:numId w:val="10"/>
        </w:numPr>
        <w:spacing w:after="0" w:line="240" w:lineRule="auto"/>
        <w:rPr>
          <w:rFonts w:asciiTheme="majorHAnsi" w:hAnsiTheme="majorHAnsi" w:cstheme="majorHAnsi"/>
        </w:rPr>
      </w:pPr>
      <w:r w:rsidRPr="00AE4776">
        <w:rPr>
          <w:rFonts w:asciiTheme="majorHAnsi" w:hAnsiTheme="majorHAnsi" w:cstheme="majorHAnsi"/>
        </w:rPr>
        <w:t>Draw a circle in the upper-left square, filling the space.</w:t>
      </w:r>
    </w:p>
    <w:p w14:paraId="7B1FB58F" w14:textId="519D6FB2" w:rsidR="00AE4776" w:rsidRPr="00AE4776" w:rsidRDefault="00AE4776" w:rsidP="00D17B7B">
      <w:pPr>
        <w:pStyle w:val="ListParagraph"/>
        <w:numPr>
          <w:ilvl w:val="0"/>
          <w:numId w:val="10"/>
        </w:numPr>
        <w:spacing w:after="0" w:line="240" w:lineRule="auto"/>
        <w:rPr>
          <w:rFonts w:asciiTheme="majorHAnsi" w:hAnsiTheme="majorHAnsi" w:cstheme="majorHAnsi"/>
        </w:rPr>
      </w:pPr>
      <w:r w:rsidRPr="00AE4776">
        <w:rPr>
          <w:rFonts w:asciiTheme="majorHAnsi" w:hAnsiTheme="majorHAnsi" w:cstheme="majorHAnsi"/>
        </w:rPr>
        <w:t>Inside the circle, draw a capital letter A touching the top and bottom of the circle.</w:t>
      </w:r>
    </w:p>
    <w:p w14:paraId="0A8524AA" w14:textId="77777777" w:rsidR="00AE4776" w:rsidRPr="00AE4776" w:rsidRDefault="00AE4776" w:rsidP="00D17B7B">
      <w:pPr>
        <w:pStyle w:val="ListParagraph"/>
        <w:numPr>
          <w:ilvl w:val="0"/>
          <w:numId w:val="10"/>
        </w:numPr>
        <w:spacing w:after="0" w:line="240" w:lineRule="auto"/>
        <w:rPr>
          <w:rFonts w:asciiTheme="majorHAnsi" w:hAnsiTheme="majorHAnsi" w:cstheme="majorHAnsi"/>
        </w:rPr>
      </w:pPr>
      <w:r w:rsidRPr="00AE4776">
        <w:rPr>
          <w:rFonts w:asciiTheme="majorHAnsi" w:hAnsiTheme="majorHAnsi" w:cstheme="majorHAnsi"/>
        </w:rPr>
        <w:t>Draw a horizontal line through the middle of the circle.</w:t>
      </w:r>
    </w:p>
    <w:p w14:paraId="30DC4F06" w14:textId="77777777" w:rsidR="00AE4776" w:rsidRPr="00AE4776" w:rsidRDefault="00AE4776" w:rsidP="00AE4776">
      <w:pPr>
        <w:spacing w:after="0" w:line="240" w:lineRule="auto"/>
        <w:rPr>
          <w:rFonts w:asciiTheme="majorHAnsi" w:hAnsiTheme="majorHAnsi" w:cstheme="majorHAnsi"/>
        </w:rPr>
      </w:pPr>
    </w:p>
    <w:p w14:paraId="4F3D7DA6" w14:textId="77777777" w:rsidR="00AE4776" w:rsidRPr="00AE4776" w:rsidRDefault="00AE4776" w:rsidP="00AE4776">
      <w:pPr>
        <w:spacing w:after="0" w:line="240" w:lineRule="auto"/>
        <w:rPr>
          <w:rFonts w:asciiTheme="majorHAnsi" w:hAnsiTheme="majorHAnsi" w:cstheme="majorHAnsi"/>
          <w:b/>
          <w:bCs/>
        </w:rPr>
      </w:pPr>
      <w:r w:rsidRPr="00AE4776">
        <w:rPr>
          <w:rFonts w:asciiTheme="majorHAnsi" w:hAnsiTheme="majorHAnsi" w:cstheme="majorHAnsi"/>
        </w:rPr>
        <w:t>Hold up the drawings again. Discuss how more detailed, specific communication leads to clearer results—just like in a healthcare setting.</w:t>
      </w:r>
    </w:p>
    <w:p w14:paraId="023FC42B" w14:textId="24B85910" w:rsidR="00655706" w:rsidRDefault="006D0AA5" w:rsidP="00AE4776">
      <w:pPr>
        <w:pStyle w:val="Heading2"/>
        <w:rPr>
          <w:rFonts w:ascii="Calibri" w:hAnsi="Calibri" w:cs="Calibri"/>
        </w:rPr>
      </w:pPr>
      <w:bookmarkStart w:id="1" w:name="_Example_discussion_prompts"/>
      <w:bookmarkEnd w:id="1"/>
      <w:r w:rsidRPr="00845769">
        <w:rPr>
          <w:rFonts w:ascii="Calibri" w:hAnsi="Calibri" w:cs="Calibri"/>
        </w:rPr>
        <w:t>Example discussion prompt</w:t>
      </w:r>
      <w:r w:rsidR="004B6D9F">
        <w:rPr>
          <w:rFonts w:ascii="Calibri" w:hAnsi="Calibri" w:cs="Calibri"/>
        </w:rPr>
        <w:t>s</w:t>
      </w:r>
      <w:r w:rsidRPr="00845769">
        <w:rPr>
          <w:rFonts w:ascii="Calibri" w:hAnsi="Calibri" w:cs="Calibri"/>
        </w:rPr>
        <w:t xml:space="preserve"> </w:t>
      </w:r>
      <w:r w:rsidR="004B6D9F">
        <w:rPr>
          <w:rFonts w:ascii="Calibri" w:hAnsi="Calibri" w:cs="Calibri"/>
        </w:rPr>
        <w:t>(</w:t>
      </w:r>
      <w:r w:rsidRPr="00845769">
        <w:rPr>
          <w:rFonts w:ascii="Calibri" w:hAnsi="Calibri" w:cs="Calibri"/>
        </w:rPr>
        <w:t>in-class or online</w:t>
      </w:r>
      <w:r w:rsidR="004B6D9F">
        <w:rPr>
          <w:rFonts w:ascii="Calibri" w:hAnsi="Calibri" w:cs="Calibri"/>
        </w:rPr>
        <w:t>)</w:t>
      </w:r>
    </w:p>
    <w:p w14:paraId="60312125" w14:textId="12D126FB" w:rsidR="00931359" w:rsidRDefault="00B74AEF" w:rsidP="00931359">
      <w:pPr>
        <w:rPr>
          <w:rFonts w:asciiTheme="majorHAnsi" w:hAnsiTheme="majorHAnsi" w:cstheme="majorHAnsi"/>
        </w:rPr>
      </w:pPr>
      <w:r w:rsidRPr="00B74AEF">
        <w:rPr>
          <w:rFonts w:asciiTheme="majorHAnsi" w:hAnsiTheme="majorHAnsi" w:cstheme="majorHAnsi"/>
        </w:rPr>
        <w:t>Think about your last visit to a clinic, hospital, or pharmacy. Was the visit for you, a family member, a friend? How did the healthcare worker communicate</w:t>
      </w:r>
      <w:r w:rsidR="00AD1E4D">
        <w:rPr>
          <w:rFonts w:asciiTheme="majorHAnsi" w:hAnsiTheme="majorHAnsi" w:cstheme="majorHAnsi"/>
        </w:rPr>
        <w:t xml:space="preserve"> before, during and after your visit</w:t>
      </w:r>
      <w:r w:rsidRPr="00B74AEF">
        <w:rPr>
          <w:rFonts w:asciiTheme="majorHAnsi" w:hAnsiTheme="majorHAnsi" w:cstheme="majorHAnsi"/>
        </w:rPr>
        <w:t xml:space="preserve">?  Explain your communication with the healthcare worker(s). What aspects of communication </w:t>
      </w:r>
      <w:proofErr w:type="gramStart"/>
      <w:r w:rsidRPr="00B74AEF">
        <w:rPr>
          <w:rFonts w:asciiTheme="majorHAnsi" w:hAnsiTheme="majorHAnsi" w:cstheme="majorHAnsi"/>
        </w:rPr>
        <w:t>needed</w:t>
      </w:r>
      <w:proofErr w:type="gramEnd"/>
      <w:r w:rsidRPr="00B74AEF">
        <w:rPr>
          <w:rFonts w:asciiTheme="majorHAnsi" w:hAnsiTheme="majorHAnsi" w:cstheme="majorHAnsi"/>
        </w:rPr>
        <w:t xml:space="preserve"> improvement? What components of communication were missing to improve communication? Use specific examples to support your opinion from the Components of Communication presentation.</w:t>
      </w:r>
    </w:p>
    <w:p w14:paraId="5B123A63" w14:textId="3BA88498" w:rsidR="00462122" w:rsidRPr="00462122" w:rsidRDefault="00462122" w:rsidP="00462122">
      <w:pPr>
        <w:pStyle w:val="Heading2"/>
        <w:rPr>
          <w:rFonts w:ascii="Calibri" w:hAnsi="Calibri" w:cs="Calibri"/>
        </w:rPr>
      </w:pPr>
      <w:bookmarkStart w:id="2" w:name="_Videos_and_links"/>
      <w:bookmarkEnd w:id="2"/>
      <w:r>
        <w:rPr>
          <w:rFonts w:ascii="Calibri" w:hAnsi="Calibri" w:cs="Calibri"/>
        </w:rPr>
        <w:t>Videos and links</w:t>
      </w:r>
    </w:p>
    <w:p w14:paraId="1A1723A9" w14:textId="77777777" w:rsidR="00462122" w:rsidRPr="0009761D" w:rsidRDefault="00462122" w:rsidP="00D17B7B">
      <w:pPr>
        <w:numPr>
          <w:ilvl w:val="0"/>
          <w:numId w:val="11"/>
        </w:numPr>
        <w:spacing w:after="0" w:line="240" w:lineRule="auto"/>
        <w:rPr>
          <w:rFonts w:ascii="Calibri" w:hAnsi="Calibri" w:cs="Calibri"/>
        </w:rPr>
      </w:pPr>
      <w:r w:rsidRPr="0009761D">
        <w:rPr>
          <w:rFonts w:ascii="Calibri" w:hAnsi="Calibri" w:cs="Calibri"/>
          <w:b/>
          <w:bCs/>
        </w:rPr>
        <w:t xml:space="preserve">Team Documentation - Improve Efficiency of EHR Documentation American Medical Association </w:t>
      </w:r>
      <w:r w:rsidRPr="0009761D">
        <w:rPr>
          <w:rFonts w:ascii="Calibri" w:hAnsi="Calibri" w:cs="Calibri"/>
        </w:rPr>
        <w:t xml:space="preserve">39 minutes </w:t>
      </w:r>
      <w:hyperlink r:id="rId9" w:tgtFrame="_blank" w:history="1">
        <w:r w:rsidRPr="0009761D">
          <w:rPr>
            <w:rStyle w:val="Hyperlink"/>
            <w:rFonts w:ascii="Calibri" w:hAnsi="Calibri" w:cs="Calibri"/>
          </w:rPr>
          <w:t>https://www.youtube.com/watch?v=_50qVNjwlSQ</w:t>
        </w:r>
      </w:hyperlink>
      <w:r w:rsidRPr="0009761D">
        <w:rPr>
          <w:rFonts w:ascii="Calibri" w:hAnsi="Calibri" w:cs="Calibri"/>
        </w:rPr>
        <w:t> </w:t>
      </w:r>
    </w:p>
    <w:p w14:paraId="04BFCC2F" w14:textId="77777777" w:rsidR="00462122" w:rsidRPr="0009761D" w:rsidRDefault="00462122" w:rsidP="00D17B7B">
      <w:pPr>
        <w:numPr>
          <w:ilvl w:val="0"/>
          <w:numId w:val="12"/>
        </w:numPr>
        <w:spacing w:after="0" w:line="240" w:lineRule="auto"/>
        <w:rPr>
          <w:rFonts w:ascii="Calibri" w:hAnsi="Calibri" w:cs="Calibri"/>
        </w:rPr>
      </w:pPr>
      <w:r w:rsidRPr="0009761D">
        <w:rPr>
          <w:rFonts w:ascii="Calibri" w:hAnsi="Calibri" w:cs="Calibri"/>
          <w:b/>
          <w:bCs/>
        </w:rPr>
        <w:t xml:space="preserve">Electronic Health Records: Past, Present, and Future 3 minutes </w:t>
      </w:r>
      <w:hyperlink r:id="rId10" w:tgtFrame="_blank" w:history="1">
        <w:r w:rsidRPr="0009761D">
          <w:rPr>
            <w:rStyle w:val="Hyperlink"/>
            <w:rFonts w:ascii="Calibri" w:hAnsi="Calibri" w:cs="Calibri"/>
          </w:rPr>
          <w:t>https://www.youtube.com/watch?v=RxDb1mqNWrI</w:t>
        </w:r>
      </w:hyperlink>
      <w:r w:rsidRPr="0009761D">
        <w:rPr>
          <w:rFonts w:ascii="Calibri" w:hAnsi="Calibri" w:cs="Calibri"/>
        </w:rPr>
        <w:t xml:space="preserve"> historical timeline </w:t>
      </w:r>
    </w:p>
    <w:p w14:paraId="4D08ECFB" w14:textId="77777777" w:rsidR="00462122" w:rsidRPr="0009761D" w:rsidRDefault="00462122" w:rsidP="00D17B7B">
      <w:pPr>
        <w:numPr>
          <w:ilvl w:val="0"/>
          <w:numId w:val="13"/>
        </w:numPr>
        <w:spacing w:after="0" w:line="240" w:lineRule="auto"/>
        <w:rPr>
          <w:rFonts w:ascii="Calibri" w:hAnsi="Calibri" w:cs="Calibri"/>
        </w:rPr>
      </w:pPr>
      <w:r w:rsidRPr="0009761D">
        <w:rPr>
          <w:rFonts w:ascii="Calibri" w:hAnsi="Calibri" w:cs="Calibri"/>
          <w:b/>
          <w:bCs/>
        </w:rPr>
        <w:t xml:space="preserve">Must Know secrets for easier EHR Documentation 50 minutes </w:t>
      </w:r>
      <w:r w:rsidRPr="0009761D">
        <w:rPr>
          <w:rFonts w:ascii="Calibri" w:hAnsi="Calibri" w:cs="Calibri"/>
        </w:rPr>
        <w:t xml:space="preserve">7 key ideas to explore  </w:t>
      </w:r>
      <w:hyperlink r:id="rId11" w:tgtFrame="_blank" w:history="1">
        <w:r w:rsidRPr="0009761D">
          <w:rPr>
            <w:rStyle w:val="Hyperlink"/>
            <w:rFonts w:ascii="Calibri" w:hAnsi="Calibri" w:cs="Calibri"/>
          </w:rPr>
          <w:t>https://www.youtube.com/watch?v=G4DV_mf-Yss</w:t>
        </w:r>
      </w:hyperlink>
      <w:r w:rsidRPr="0009761D">
        <w:rPr>
          <w:rFonts w:ascii="Calibri" w:hAnsi="Calibri" w:cs="Calibri"/>
        </w:rPr>
        <w:t>  </w:t>
      </w:r>
    </w:p>
    <w:p w14:paraId="4F696A12" w14:textId="77777777" w:rsidR="00462122" w:rsidRPr="00931359" w:rsidRDefault="00462122" w:rsidP="00931359">
      <w:pPr>
        <w:rPr>
          <w:rFonts w:asciiTheme="majorHAnsi" w:hAnsiTheme="majorHAnsi" w:cstheme="majorHAnsi"/>
        </w:rPr>
      </w:pPr>
    </w:p>
    <w:p w14:paraId="2314DD73" w14:textId="77777777" w:rsidR="00D871F0" w:rsidRDefault="007403BE" w:rsidP="00D871F0">
      <w:pPr>
        <w:pStyle w:val="Heading2"/>
        <w:rPr>
          <w:rFonts w:ascii="Calibri" w:hAnsi="Calibri" w:cs="Calibri"/>
          <w:b w:val="0"/>
          <w:bCs w:val="0"/>
        </w:rPr>
      </w:pPr>
      <w:bookmarkStart w:id="3" w:name="_The_Platinum_Rule:"/>
      <w:bookmarkStart w:id="4" w:name="_Communication_Strategies_in"/>
      <w:bookmarkEnd w:id="3"/>
      <w:bookmarkEnd w:id="4"/>
      <w:r w:rsidRPr="007403BE">
        <w:rPr>
          <w:rStyle w:val="Heading2Char"/>
          <w:b/>
          <w:bCs/>
        </w:rPr>
        <w:t>Communication Strategies in Healthcare</w:t>
      </w:r>
    </w:p>
    <w:p w14:paraId="34A4EC7A" w14:textId="0CE3CBC5" w:rsidR="00FC1F7D" w:rsidRDefault="007403BE" w:rsidP="00D871F0">
      <w:pPr>
        <w:spacing w:after="0" w:line="240" w:lineRule="auto"/>
        <w:rPr>
          <w:rFonts w:asciiTheme="majorHAnsi" w:hAnsiTheme="majorHAnsi" w:cstheme="majorHAnsi"/>
        </w:rPr>
      </w:pPr>
      <w:r w:rsidRPr="00D871F0">
        <w:rPr>
          <w:rFonts w:asciiTheme="majorHAnsi" w:hAnsiTheme="majorHAnsi" w:cstheme="majorHAnsi"/>
        </w:rPr>
        <w:t>60</w:t>
      </w:r>
      <w:r w:rsidR="00FC1F7D">
        <w:rPr>
          <w:rFonts w:asciiTheme="majorHAnsi" w:hAnsiTheme="majorHAnsi" w:cstheme="majorHAnsi"/>
        </w:rPr>
        <w:t xml:space="preserve"> minutes, </w:t>
      </w:r>
      <w:r w:rsidR="00FC1F7D" w:rsidRPr="00B735D7">
        <w:rPr>
          <w:rFonts w:asciiTheme="majorHAnsi" w:hAnsiTheme="majorHAnsi" w:cstheme="majorHAnsi"/>
        </w:rPr>
        <w:t>in-person or online, individual</w:t>
      </w:r>
      <w:r w:rsidR="00FC1F7D">
        <w:rPr>
          <w:rFonts w:asciiTheme="majorHAnsi" w:hAnsiTheme="majorHAnsi" w:cstheme="majorHAnsi"/>
        </w:rPr>
        <w:t>, small groups, the group discussion</w:t>
      </w:r>
    </w:p>
    <w:p w14:paraId="0581BB61" w14:textId="6E725E9F" w:rsidR="007403BE" w:rsidRPr="00D871F0" w:rsidRDefault="007403BE" w:rsidP="00D871F0">
      <w:pPr>
        <w:spacing w:after="0" w:line="240" w:lineRule="auto"/>
        <w:rPr>
          <w:rFonts w:asciiTheme="majorHAnsi" w:hAnsiTheme="majorHAnsi" w:cstheme="majorHAnsi"/>
        </w:rPr>
      </w:pPr>
      <w:r w:rsidRPr="00E34B36">
        <w:rPr>
          <w:rFonts w:asciiTheme="majorHAnsi" w:hAnsiTheme="majorHAnsi" w:cstheme="majorHAnsi"/>
          <w:b/>
          <w:bCs/>
        </w:rPr>
        <w:t>Competency</w:t>
      </w:r>
      <w:r w:rsidRPr="00D871F0">
        <w:rPr>
          <w:rFonts w:asciiTheme="majorHAnsi" w:hAnsiTheme="majorHAnsi" w:cstheme="majorHAnsi"/>
        </w:rPr>
        <w:t>: 8</w:t>
      </w:r>
    </w:p>
    <w:p w14:paraId="3A2572A1" w14:textId="77777777" w:rsidR="00F6254E" w:rsidRDefault="00F6254E" w:rsidP="00D871F0">
      <w:pPr>
        <w:spacing w:after="0" w:line="240" w:lineRule="auto"/>
        <w:rPr>
          <w:rFonts w:ascii="Calibri" w:hAnsi="Calibri" w:cs="Calibri"/>
        </w:rPr>
      </w:pPr>
    </w:p>
    <w:p w14:paraId="6928706F" w14:textId="77777777" w:rsidR="00F35BEE" w:rsidRPr="00F35BEE" w:rsidRDefault="00F35BEE" w:rsidP="00D871F0">
      <w:pPr>
        <w:spacing w:after="0" w:line="240" w:lineRule="auto"/>
        <w:rPr>
          <w:rFonts w:ascii="Calibri" w:hAnsi="Calibri" w:cs="Calibri"/>
        </w:rPr>
      </w:pPr>
      <w:r w:rsidRPr="00F35BEE">
        <w:rPr>
          <w:rFonts w:ascii="Calibri" w:hAnsi="Calibri" w:cs="Calibri"/>
          <w:b/>
          <w:bCs/>
        </w:rPr>
        <w:t>Materials</w:t>
      </w:r>
    </w:p>
    <w:p w14:paraId="539DB687" w14:textId="77777777" w:rsidR="00F35BEE" w:rsidRPr="00F35BEE" w:rsidRDefault="00F35BEE" w:rsidP="00D17B7B">
      <w:pPr>
        <w:numPr>
          <w:ilvl w:val="0"/>
          <w:numId w:val="18"/>
        </w:numPr>
        <w:spacing w:after="0" w:line="240" w:lineRule="auto"/>
        <w:rPr>
          <w:rFonts w:ascii="Calibri" w:hAnsi="Calibri" w:cs="Calibri"/>
        </w:rPr>
      </w:pPr>
      <w:r w:rsidRPr="00F35BEE">
        <w:rPr>
          <w:rFonts w:ascii="Calibri" w:hAnsi="Calibri" w:cs="Calibri"/>
        </w:rPr>
        <w:t>Access to online resources or printed content on communication tools</w:t>
      </w:r>
    </w:p>
    <w:p w14:paraId="647042C4" w14:textId="77777777" w:rsidR="00F35BEE" w:rsidRDefault="00F35BEE" w:rsidP="00D17B7B">
      <w:pPr>
        <w:numPr>
          <w:ilvl w:val="0"/>
          <w:numId w:val="18"/>
        </w:numPr>
        <w:spacing w:after="0" w:line="240" w:lineRule="auto"/>
        <w:rPr>
          <w:rFonts w:ascii="Calibri" w:hAnsi="Calibri" w:cs="Calibri"/>
        </w:rPr>
      </w:pPr>
      <w:r w:rsidRPr="00F35BEE">
        <w:rPr>
          <w:rFonts w:ascii="Calibri" w:hAnsi="Calibri" w:cs="Calibri"/>
        </w:rPr>
        <w:t>Presentation or discussion platform (in-person or online)</w:t>
      </w:r>
    </w:p>
    <w:p w14:paraId="0CCC2D6A" w14:textId="77777777" w:rsidR="00E9584C" w:rsidRPr="00F35BEE" w:rsidRDefault="00E9584C" w:rsidP="00D871F0">
      <w:pPr>
        <w:spacing w:after="0" w:line="240" w:lineRule="auto"/>
        <w:rPr>
          <w:rFonts w:ascii="Calibri" w:hAnsi="Calibri" w:cs="Calibri"/>
        </w:rPr>
      </w:pPr>
    </w:p>
    <w:p w14:paraId="3ED9216F" w14:textId="77777777" w:rsidR="00F35BEE" w:rsidRPr="00F35BEE" w:rsidRDefault="00F35BEE" w:rsidP="00D871F0">
      <w:pPr>
        <w:spacing w:after="0" w:line="240" w:lineRule="auto"/>
        <w:rPr>
          <w:rFonts w:ascii="Calibri" w:hAnsi="Calibri" w:cs="Calibri"/>
        </w:rPr>
      </w:pPr>
      <w:r w:rsidRPr="00F35BEE">
        <w:rPr>
          <w:rFonts w:ascii="Calibri" w:hAnsi="Calibri" w:cs="Calibri"/>
          <w:b/>
          <w:bCs/>
        </w:rPr>
        <w:t>Activity Instructions</w:t>
      </w:r>
    </w:p>
    <w:p w14:paraId="2AE47066" w14:textId="77777777" w:rsidR="00F35BEE" w:rsidRPr="00F35BEE" w:rsidRDefault="00F35BEE" w:rsidP="00D17B7B">
      <w:pPr>
        <w:numPr>
          <w:ilvl w:val="0"/>
          <w:numId w:val="19"/>
        </w:numPr>
        <w:spacing w:after="0" w:line="240" w:lineRule="auto"/>
        <w:rPr>
          <w:rFonts w:ascii="Calibri" w:hAnsi="Calibri" w:cs="Calibri"/>
        </w:rPr>
      </w:pPr>
      <w:r w:rsidRPr="00F35BEE">
        <w:rPr>
          <w:rFonts w:ascii="Calibri" w:hAnsi="Calibri" w:cs="Calibri"/>
          <w:b/>
          <w:bCs/>
        </w:rPr>
        <w:t>Assign &amp; Research</w:t>
      </w:r>
      <w:r w:rsidRPr="00F35BEE">
        <w:rPr>
          <w:rFonts w:ascii="Calibri" w:hAnsi="Calibri" w:cs="Calibri"/>
        </w:rPr>
        <w:br/>
        <w:t>Assign each group or pair one of the following communication strategies:</w:t>
      </w:r>
    </w:p>
    <w:p w14:paraId="18B8C110" w14:textId="77777777" w:rsidR="00F35BEE" w:rsidRPr="00F35BEE" w:rsidRDefault="00F35BEE" w:rsidP="00D17B7B">
      <w:pPr>
        <w:numPr>
          <w:ilvl w:val="1"/>
          <w:numId w:val="19"/>
        </w:numPr>
        <w:spacing w:after="0" w:line="240" w:lineRule="auto"/>
        <w:rPr>
          <w:rFonts w:ascii="Calibri" w:hAnsi="Calibri" w:cs="Calibri"/>
        </w:rPr>
      </w:pPr>
      <w:r w:rsidRPr="00F35BEE">
        <w:rPr>
          <w:rFonts w:ascii="Calibri" w:hAnsi="Calibri" w:cs="Calibri"/>
        </w:rPr>
        <w:t>SBAR</w:t>
      </w:r>
    </w:p>
    <w:p w14:paraId="02D34BA6" w14:textId="77777777" w:rsidR="00F35BEE" w:rsidRPr="00F35BEE" w:rsidRDefault="00F35BEE" w:rsidP="00D17B7B">
      <w:pPr>
        <w:numPr>
          <w:ilvl w:val="1"/>
          <w:numId w:val="19"/>
        </w:numPr>
        <w:spacing w:after="0" w:line="240" w:lineRule="auto"/>
        <w:rPr>
          <w:rFonts w:ascii="Calibri" w:hAnsi="Calibri" w:cs="Calibri"/>
        </w:rPr>
      </w:pPr>
      <w:r w:rsidRPr="00F35BEE">
        <w:rPr>
          <w:rFonts w:ascii="Calibri" w:hAnsi="Calibri" w:cs="Calibri"/>
        </w:rPr>
        <w:t>Call-Out</w:t>
      </w:r>
    </w:p>
    <w:p w14:paraId="7F09C1B1" w14:textId="77777777" w:rsidR="00F35BEE" w:rsidRPr="00F35BEE" w:rsidRDefault="00F35BEE" w:rsidP="00D17B7B">
      <w:pPr>
        <w:numPr>
          <w:ilvl w:val="1"/>
          <w:numId w:val="19"/>
        </w:numPr>
        <w:spacing w:after="0" w:line="240" w:lineRule="auto"/>
        <w:rPr>
          <w:rFonts w:ascii="Calibri" w:hAnsi="Calibri" w:cs="Calibri"/>
        </w:rPr>
      </w:pPr>
      <w:r w:rsidRPr="00F35BEE">
        <w:rPr>
          <w:rFonts w:ascii="Calibri" w:hAnsi="Calibri" w:cs="Calibri"/>
        </w:rPr>
        <w:t>Check-Back</w:t>
      </w:r>
    </w:p>
    <w:p w14:paraId="3458B1D1" w14:textId="77777777" w:rsidR="00F35BEE" w:rsidRPr="00F35BEE" w:rsidRDefault="00F35BEE" w:rsidP="00D17B7B">
      <w:pPr>
        <w:numPr>
          <w:ilvl w:val="1"/>
          <w:numId w:val="19"/>
        </w:numPr>
        <w:spacing w:after="0" w:line="240" w:lineRule="auto"/>
        <w:rPr>
          <w:rFonts w:ascii="Calibri" w:hAnsi="Calibri" w:cs="Calibri"/>
        </w:rPr>
      </w:pPr>
      <w:r w:rsidRPr="00F35BEE">
        <w:rPr>
          <w:rFonts w:ascii="Calibri" w:hAnsi="Calibri" w:cs="Calibri"/>
        </w:rPr>
        <w:t>Handoff</w:t>
      </w:r>
    </w:p>
    <w:p w14:paraId="3DC7B164" w14:textId="77777777" w:rsidR="002C6BB5" w:rsidRDefault="002C6BB5" w:rsidP="00F35BEE">
      <w:pPr>
        <w:spacing w:after="0" w:line="240" w:lineRule="auto"/>
        <w:rPr>
          <w:rFonts w:ascii="Calibri" w:hAnsi="Calibri" w:cs="Calibri"/>
        </w:rPr>
      </w:pPr>
    </w:p>
    <w:p w14:paraId="49AA7BE9" w14:textId="5E354C94" w:rsidR="00F35BEE" w:rsidRPr="00F35BEE" w:rsidRDefault="00F35BEE" w:rsidP="002C6BB5">
      <w:pPr>
        <w:spacing w:after="0" w:line="240" w:lineRule="auto"/>
        <w:ind w:firstLine="720"/>
        <w:rPr>
          <w:rFonts w:ascii="Calibri" w:hAnsi="Calibri" w:cs="Calibri"/>
        </w:rPr>
      </w:pPr>
      <w:r w:rsidRPr="00F35BEE">
        <w:rPr>
          <w:rFonts w:ascii="Calibri" w:hAnsi="Calibri" w:cs="Calibri"/>
        </w:rPr>
        <w:t>Students will research:</w:t>
      </w:r>
    </w:p>
    <w:p w14:paraId="2C608372" w14:textId="77777777" w:rsidR="00F35BEE" w:rsidRPr="00F35BEE" w:rsidRDefault="00F35BEE" w:rsidP="00D17B7B">
      <w:pPr>
        <w:numPr>
          <w:ilvl w:val="1"/>
          <w:numId w:val="19"/>
        </w:numPr>
        <w:spacing w:after="0" w:line="240" w:lineRule="auto"/>
        <w:rPr>
          <w:rFonts w:ascii="Calibri" w:hAnsi="Calibri" w:cs="Calibri"/>
        </w:rPr>
      </w:pPr>
      <w:r w:rsidRPr="00F35BEE">
        <w:rPr>
          <w:rFonts w:ascii="Calibri" w:hAnsi="Calibri" w:cs="Calibri"/>
        </w:rPr>
        <w:t>What the strategy stands for and what it means</w:t>
      </w:r>
    </w:p>
    <w:p w14:paraId="0D9F722D" w14:textId="77777777" w:rsidR="00F35BEE" w:rsidRPr="00F35BEE" w:rsidRDefault="00F35BEE" w:rsidP="00D17B7B">
      <w:pPr>
        <w:numPr>
          <w:ilvl w:val="1"/>
          <w:numId w:val="19"/>
        </w:numPr>
        <w:spacing w:after="0" w:line="240" w:lineRule="auto"/>
        <w:rPr>
          <w:rFonts w:ascii="Calibri" w:hAnsi="Calibri" w:cs="Calibri"/>
        </w:rPr>
      </w:pPr>
      <w:r w:rsidRPr="00F35BEE">
        <w:rPr>
          <w:rFonts w:ascii="Calibri" w:hAnsi="Calibri" w:cs="Calibri"/>
        </w:rPr>
        <w:t>When it is used in a healthcare setting</w:t>
      </w:r>
    </w:p>
    <w:p w14:paraId="38EBDFF2" w14:textId="77777777" w:rsidR="00F35BEE" w:rsidRPr="00F35BEE" w:rsidRDefault="00F35BEE" w:rsidP="00D17B7B">
      <w:pPr>
        <w:numPr>
          <w:ilvl w:val="1"/>
          <w:numId w:val="19"/>
        </w:numPr>
        <w:spacing w:after="0" w:line="240" w:lineRule="auto"/>
        <w:rPr>
          <w:rFonts w:ascii="Calibri" w:hAnsi="Calibri" w:cs="Calibri"/>
        </w:rPr>
      </w:pPr>
      <w:r w:rsidRPr="00F35BEE">
        <w:rPr>
          <w:rFonts w:ascii="Calibri" w:hAnsi="Calibri" w:cs="Calibri"/>
        </w:rPr>
        <w:t>Why it is important for patient and team safety</w:t>
      </w:r>
    </w:p>
    <w:p w14:paraId="4BFB1836" w14:textId="77777777" w:rsidR="00F35BEE" w:rsidRDefault="00F35BEE" w:rsidP="00D17B7B">
      <w:pPr>
        <w:numPr>
          <w:ilvl w:val="1"/>
          <w:numId w:val="19"/>
        </w:numPr>
        <w:spacing w:after="0" w:line="240" w:lineRule="auto"/>
        <w:rPr>
          <w:rFonts w:ascii="Calibri" w:hAnsi="Calibri" w:cs="Calibri"/>
        </w:rPr>
      </w:pPr>
      <w:r w:rsidRPr="00F35BEE">
        <w:rPr>
          <w:rFonts w:ascii="Calibri" w:hAnsi="Calibri" w:cs="Calibri"/>
        </w:rPr>
        <w:lastRenderedPageBreak/>
        <w:t>How to implement it clearly and effectively</w:t>
      </w:r>
    </w:p>
    <w:p w14:paraId="204EAAC3" w14:textId="77777777" w:rsidR="00BF51C4" w:rsidRPr="00F35BEE" w:rsidRDefault="00BF51C4" w:rsidP="00BF51C4">
      <w:pPr>
        <w:spacing w:after="0" w:line="240" w:lineRule="auto"/>
        <w:ind w:left="1440"/>
        <w:rPr>
          <w:rFonts w:ascii="Calibri" w:hAnsi="Calibri" w:cs="Calibri"/>
        </w:rPr>
      </w:pPr>
    </w:p>
    <w:p w14:paraId="7ADCAC86" w14:textId="77777777" w:rsidR="00F35BEE" w:rsidRPr="00F35BEE" w:rsidRDefault="00F35BEE" w:rsidP="00D17B7B">
      <w:pPr>
        <w:numPr>
          <w:ilvl w:val="0"/>
          <w:numId w:val="19"/>
        </w:numPr>
        <w:spacing w:after="0" w:line="240" w:lineRule="auto"/>
        <w:rPr>
          <w:rFonts w:ascii="Calibri" w:hAnsi="Calibri" w:cs="Calibri"/>
        </w:rPr>
      </w:pPr>
      <w:r w:rsidRPr="00F35BEE">
        <w:rPr>
          <w:rFonts w:ascii="Calibri" w:hAnsi="Calibri" w:cs="Calibri"/>
          <w:b/>
          <w:bCs/>
        </w:rPr>
        <w:t>Teach-Back</w:t>
      </w:r>
      <w:r w:rsidRPr="00F35BEE">
        <w:rPr>
          <w:rFonts w:ascii="Calibri" w:hAnsi="Calibri" w:cs="Calibri"/>
        </w:rPr>
        <w:br/>
        <w:t>Each group will prepare a short presentation or demo (2–5 minutes) that includes:</w:t>
      </w:r>
    </w:p>
    <w:p w14:paraId="7ED399DF" w14:textId="77777777" w:rsidR="00F35BEE" w:rsidRPr="00F35BEE" w:rsidRDefault="00F35BEE" w:rsidP="00D17B7B">
      <w:pPr>
        <w:numPr>
          <w:ilvl w:val="1"/>
          <w:numId w:val="19"/>
        </w:numPr>
        <w:spacing w:after="0" w:line="240" w:lineRule="auto"/>
        <w:rPr>
          <w:rFonts w:ascii="Calibri" w:hAnsi="Calibri" w:cs="Calibri"/>
        </w:rPr>
      </w:pPr>
      <w:r w:rsidRPr="00F35BEE">
        <w:rPr>
          <w:rFonts w:ascii="Calibri" w:hAnsi="Calibri" w:cs="Calibri"/>
        </w:rPr>
        <w:t>A clear explanation of their assigned strategy</w:t>
      </w:r>
    </w:p>
    <w:p w14:paraId="16C2F055" w14:textId="77777777" w:rsidR="00F35BEE" w:rsidRPr="00F35BEE" w:rsidRDefault="00F35BEE" w:rsidP="00D17B7B">
      <w:pPr>
        <w:numPr>
          <w:ilvl w:val="1"/>
          <w:numId w:val="19"/>
        </w:numPr>
        <w:spacing w:after="0" w:line="240" w:lineRule="auto"/>
        <w:rPr>
          <w:rFonts w:ascii="Calibri" w:hAnsi="Calibri" w:cs="Calibri"/>
        </w:rPr>
      </w:pPr>
      <w:r w:rsidRPr="00F35BEE">
        <w:rPr>
          <w:rFonts w:ascii="Calibri" w:hAnsi="Calibri" w:cs="Calibri"/>
        </w:rPr>
        <w:t>A real or made-up example where this communication tool would be helpful or necessary</w:t>
      </w:r>
    </w:p>
    <w:p w14:paraId="4F8AAB25" w14:textId="77777777" w:rsidR="00F35BEE" w:rsidRDefault="00F35BEE" w:rsidP="00D17B7B">
      <w:pPr>
        <w:numPr>
          <w:ilvl w:val="1"/>
          <w:numId w:val="19"/>
        </w:numPr>
        <w:spacing w:after="0" w:line="240" w:lineRule="auto"/>
        <w:rPr>
          <w:rFonts w:ascii="Calibri" w:hAnsi="Calibri" w:cs="Calibri"/>
        </w:rPr>
      </w:pPr>
      <w:r w:rsidRPr="00F35BEE">
        <w:rPr>
          <w:rFonts w:ascii="Calibri" w:hAnsi="Calibri" w:cs="Calibri"/>
        </w:rPr>
        <w:t>A brief activity, visual, or role-play to engage the class</w:t>
      </w:r>
    </w:p>
    <w:p w14:paraId="7DFF58C9" w14:textId="77777777" w:rsidR="00BF51C4" w:rsidRPr="00F35BEE" w:rsidRDefault="00BF51C4" w:rsidP="00BF51C4">
      <w:pPr>
        <w:spacing w:after="0" w:line="240" w:lineRule="auto"/>
        <w:ind w:left="1440"/>
        <w:rPr>
          <w:rFonts w:ascii="Calibri" w:hAnsi="Calibri" w:cs="Calibri"/>
        </w:rPr>
      </w:pPr>
    </w:p>
    <w:p w14:paraId="15D4821C" w14:textId="77777777" w:rsidR="00F35BEE" w:rsidRPr="00F35BEE" w:rsidRDefault="00F35BEE" w:rsidP="00D17B7B">
      <w:pPr>
        <w:numPr>
          <w:ilvl w:val="0"/>
          <w:numId w:val="19"/>
        </w:numPr>
        <w:spacing w:after="0" w:line="240" w:lineRule="auto"/>
        <w:rPr>
          <w:rFonts w:ascii="Calibri" w:hAnsi="Calibri" w:cs="Calibri"/>
        </w:rPr>
      </w:pPr>
      <w:r w:rsidRPr="00F35BEE">
        <w:rPr>
          <w:rFonts w:ascii="Calibri" w:hAnsi="Calibri" w:cs="Calibri"/>
          <w:b/>
          <w:bCs/>
        </w:rPr>
        <w:t>Class Discussion</w:t>
      </w:r>
      <w:r w:rsidRPr="00F35BEE">
        <w:rPr>
          <w:rFonts w:ascii="Calibri" w:hAnsi="Calibri" w:cs="Calibri"/>
        </w:rPr>
        <w:br/>
        <w:t>After all groups have presented, facilitate a discussion or ask students to reflect on:</w:t>
      </w:r>
    </w:p>
    <w:p w14:paraId="14903395" w14:textId="77777777" w:rsidR="00F35BEE" w:rsidRPr="00F35BEE" w:rsidRDefault="00F35BEE" w:rsidP="00D17B7B">
      <w:pPr>
        <w:numPr>
          <w:ilvl w:val="1"/>
          <w:numId w:val="19"/>
        </w:numPr>
        <w:spacing w:after="0" w:line="240" w:lineRule="auto"/>
        <w:rPr>
          <w:rFonts w:ascii="Calibri" w:hAnsi="Calibri" w:cs="Calibri"/>
        </w:rPr>
      </w:pPr>
      <w:r w:rsidRPr="00F35BEE">
        <w:rPr>
          <w:rFonts w:ascii="Calibri" w:hAnsi="Calibri" w:cs="Calibri"/>
        </w:rPr>
        <w:t>Which strategy do you think is most useful?</w:t>
      </w:r>
    </w:p>
    <w:p w14:paraId="7B179293" w14:textId="77777777" w:rsidR="00F35BEE" w:rsidRPr="00F35BEE" w:rsidRDefault="00F35BEE" w:rsidP="00D17B7B">
      <w:pPr>
        <w:numPr>
          <w:ilvl w:val="1"/>
          <w:numId w:val="19"/>
        </w:numPr>
        <w:spacing w:after="0" w:line="240" w:lineRule="auto"/>
        <w:rPr>
          <w:rFonts w:ascii="Calibri" w:hAnsi="Calibri" w:cs="Calibri"/>
        </w:rPr>
      </w:pPr>
      <w:r w:rsidRPr="00F35BEE">
        <w:rPr>
          <w:rFonts w:ascii="Calibri" w:hAnsi="Calibri" w:cs="Calibri"/>
        </w:rPr>
        <w:t>Which strategy would be hardest to remember or use in the moment?</w:t>
      </w:r>
    </w:p>
    <w:p w14:paraId="525EFB20" w14:textId="77777777" w:rsidR="00F35BEE" w:rsidRDefault="00F35BEE" w:rsidP="00D17B7B">
      <w:pPr>
        <w:numPr>
          <w:ilvl w:val="1"/>
          <w:numId w:val="19"/>
        </w:numPr>
        <w:spacing w:after="0" w:line="240" w:lineRule="auto"/>
        <w:rPr>
          <w:rFonts w:ascii="Calibri" w:hAnsi="Calibri" w:cs="Calibri"/>
        </w:rPr>
      </w:pPr>
      <w:r w:rsidRPr="00F35BEE">
        <w:rPr>
          <w:rFonts w:ascii="Calibri" w:hAnsi="Calibri" w:cs="Calibri"/>
        </w:rPr>
        <w:t>How could using these tools improve communication in healthcare?</w:t>
      </w:r>
    </w:p>
    <w:p w14:paraId="7AF5CA34" w14:textId="77777777" w:rsidR="00BF51C4" w:rsidRPr="00F35BEE" w:rsidRDefault="00BF51C4" w:rsidP="00BF51C4">
      <w:pPr>
        <w:spacing w:after="0" w:line="240" w:lineRule="auto"/>
        <w:ind w:left="1440"/>
        <w:rPr>
          <w:rFonts w:ascii="Calibri" w:hAnsi="Calibri" w:cs="Calibri"/>
        </w:rPr>
      </w:pPr>
    </w:p>
    <w:p w14:paraId="20D4DFDB" w14:textId="77777777" w:rsidR="00F35BEE" w:rsidRPr="00F35BEE" w:rsidRDefault="00F35BEE" w:rsidP="00F35BEE">
      <w:pPr>
        <w:spacing w:after="0" w:line="240" w:lineRule="auto"/>
        <w:rPr>
          <w:rFonts w:ascii="Calibri" w:hAnsi="Calibri" w:cs="Calibri"/>
        </w:rPr>
      </w:pPr>
      <w:r w:rsidRPr="00F35BEE">
        <w:rPr>
          <w:rFonts w:ascii="Calibri" w:hAnsi="Calibri" w:cs="Calibri"/>
          <w:b/>
          <w:bCs/>
        </w:rPr>
        <w:t>Optional Extension</w:t>
      </w:r>
    </w:p>
    <w:p w14:paraId="219C973F" w14:textId="77777777" w:rsidR="00F35BEE" w:rsidRPr="00F35BEE" w:rsidRDefault="00F35BEE" w:rsidP="00D17B7B">
      <w:pPr>
        <w:numPr>
          <w:ilvl w:val="0"/>
          <w:numId w:val="20"/>
        </w:numPr>
        <w:spacing w:after="0" w:line="240" w:lineRule="auto"/>
        <w:rPr>
          <w:rFonts w:ascii="Calibri" w:hAnsi="Calibri" w:cs="Calibri"/>
        </w:rPr>
      </w:pPr>
      <w:r w:rsidRPr="00F35BEE">
        <w:rPr>
          <w:rFonts w:ascii="Calibri" w:hAnsi="Calibri" w:cs="Calibri"/>
        </w:rPr>
        <w:t>Have students create a laminated “Quick Guide” to communication strategies as a reference for clinical simulations or internships</w:t>
      </w:r>
    </w:p>
    <w:p w14:paraId="51A8E09A" w14:textId="77777777" w:rsidR="007403BE" w:rsidRDefault="007403BE" w:rsidP="00EF627E">
      <w:pPr>
        <w:spacing w:after="0" w:line="240" w:lineRule="auto"/>
        <w:rPr>
          <w:rFonts w:ascii="Calibri" w:hAnsi="Calibri" w:cs="Calibri"/>
          <w:b/>
          <w:bCs/>
        </w:rPr>
      </w:pPr>
    </w:p>
    <w:p w14:paraId="3E172CFE" w14:textId="77777777" w:rsidR="00ED733B" w:rsidRDefault="00ED733B" w:rsidP="00ED733B">
      <w:pPr>
        <w:spacing w:after="0" w:line="240" w:lineRule="auto"/>
        <w:rPr>
          <w:rFonts w:ascii="Calibri" w:hAnsi="Calibri" w:cs="Calibri"/>
          <w:b/>
          <w:bCs/>
        </w:rPr>
      </w:pPr>
    </w:p>
    <w:p w14:paraId="4582F1BA" w14:textId="78C68822" w:rsidR="00ED0303" w:rsidRDefault="00ED0303" w:rsidP="00D871F0">
      <w:pPr>
        <w:pStyle w:val="Heading2"/>
        <w:rPr>
          <w:rFonts w:ascii="Calibri" w:hAnsi="Calibri" w:cs="Calibri"/>
          <w:b w:val="0"/>
          <w:bCs w:val="0"/>
        </w:rPr>
      </w:pPr>
      <w:bookmarkStart w:id="5" w:name="_Psychological_Safety_in"/>
      <w:bookmarkEnd w:id="5"/>
      <w:r w:rsidRPr="00D871F0">
        <w:rPr>
          <w:rStyle w:val="Heading2Char"/>
          <w:b/>
          <w:bCs/>
        </w:rPr>
        <w:t>Psychological</w:t>
      </w:r>
      <w:r w:rsidRPr="00ED0303">
        <w:rPr>
          <w:rFonts w:ascii="Calibri" w:hAnsi="Calibri" w:cs="Calibri"/>
        </w:rPr>
        <w:t xml:space="preserve"> </w:t>
      </w:r>
      <w:r w:rsidRPr="00D871F0">
        <w:rPr>
          <w:rFonts w:ascii="Calibri" w:hAnsi="Calibri" w:cs="Calibri"/>
        </w:rPr>
        <w:t>Safety in HC: Essential for Client Safety and Positive</w:t>
      </w:r>
      <w:r w:rsidRPr="00ED0303">
        <w:rPr>
          <w:rFonts w:ascii="Calibri" w:hAnsi="Calibri" w:cs="Calibri"/>
        </w:rPr>
        <w:t xml:space="preserve"> Outcomes</w:t>
      </w:r>
    </w:p>
    <w:p w14:paraId="5B1DEE69" w14:textId="77777777" w:rsidR="00367F7E" w:rsidRDefault="00240C7A" w:rsidP="003F59D3">
      <w:pPr>
        <w:spacing w:after="0" w:line="240" w:lineRule="auto"/>
        <w:rPr>
          <w:rFonts w:ascii="Calibri" w:hAnsi="Calibri" w:cs="Calibri"/>
        </w:rPr>
      </w:pPr>
      <w:r>
        <w:rPr>
          <w:rFonts w:ascii="Calibri" w:hAnsi="Calibri" w:cs="Calibri"/>
        </w:rPr>
        <w:t>45 minutes (23 minutes of videos alone) optional for extension with additional video</w:t>
      </w:r>
      <w:r w:rsidR="00367F7E">
        <w:rPr>
          <w:rFonts w:ascii="Calibri" w:hAnsi="Calibri" w:cs="Calibri"/>
        </w:rPr>
        <w:t xml:space="preserve">, 30 and 15 minutes each </w:t>
      </w:r>
    </w:p>
    <w:p w14:paraId="4B80364D" w14:textId="4EC0F258" w:rsidR="00ED0303" w:rsidRDefault="00ED0303" w:rsidP="003F59D3">
      <w:pPr>
        <w:spacing w:after="0" w:line="240" w:lineRule="auto"/>
        <w:rPr>
          <w:rFonts w:ascii="Calibri" w:hAnsi="Calibri" w:cs="Calibri"/>
        </w:rPr>
      </w:pPr>
      <w:r w:rsidRPr="003F59D3">
        <w:rPr>
          <w:rFonts w:ascii="Calibri" w:hAnsi="Calibri" w:cs="Calibri"/>
          <w:b/>
          <w:bCs/>
        </w:rPr>
        <w:t>Competenc</w:t>
      </w:r>
      <w:r w:rsidR="003F59D3" w:rsidRPr="003F59D3">
        <w:rPr>
          <w:rFonts w:ascii="Calibri" w:hAnsi="Calibri" w:cs="Calibri"/>
          <w:b/>
          <w:bCs/>
        </w:rPr>
        <w:t>ies:</w:t>
      </w:r>
      <w:r w:rsidRPr="001A1BB0">
        <w:rPr>
          <w:rFonts w:ascii="Calibri" w:hAnsi="Calibri" w:cs="Calibri"/>
        </w:rPr>
        <w:t xml:space="preserve"> 3 or 4</w:t>
      </w:r>
    </w:p>
    <w:p w14:paraId="613E9CF3" w14:textId="77777777" w:rsidR="003F59D3" w:rsidRPr="001A1BB0" w:rsidRDefault="003F59D3" w:rsidP="003F59D3">
      <w:pPr>
        <w:spacing w:after="0" w:line="240" w:lineRule="auto"/>
        <w:rPr>
          <w:rFonts w:ascii="Calibri" w:hAnsi="Calibri" w:cs="Calibri"/>
        </w:rPr>
      </w:pPr>
    </w:p>
    <w:p w14:paraId="10AFF7A0" w14:textId="77777777" w:rsidR="00ED0303" w:rsidRDefault="00ED0303" w:rsidP="003F59D3">
      <w:pPr>
        <w:spacing w:after="0" w:line="240" w:lineRule="auto"/>
        <w:rPr>
          <w:rFonts w:ascii="Calibri" w:hAnsi="Calibri" w:cs="Calibri"/>
        </w:rPr>
      </w:pPr>
      <w:r w:rsidRPr="001A1BB0">
        <w:rPr>
          <w:rFonts w:ascii="Calibri" w:hAnsi="Calibri" w:cs="Calibri"/>
          <w:b/>
          <w:bCs/>
        </w:rPr>
        <w:t>Description:</w:t>
      </w:r>
      <w:r w:rsidRPr="001A1BB0">
        <w:rPr>
          <w:rFonts w:ascii="Calibri" w:hAnsi="Calibri" w:cs="Calibri"/>
        </w:rPr>
        <w:t xml:space="preserve"> This activity can be done with the entire class in-person or live online. It could be assigned to individuals as well</w:t>
      </w:r>
      <w:r>
        <w:rPr>
          <w:rFonts w:ascii="Calibri" w:hAnsi="Calibri" w:cs="Calibri"/>
        </w:rPr>
        <w:t xml:space="preserve"> if they were to answer questions or write a summary about each video</w:t>
      </w:r>
      <w:r w:rsidRPr="001A1BB0">
        <w:rPr>
          <w:rFonts w:ascii="Calibri" w:hAnsi="Calibri" w:cs="Calibri"/>
        </w:rPr>
        <w:t xml:space="preserve">. It involves watching a series of videos with discussion following each video. Video links and optional discussion questions are included. The videos stem from the work of the Institution of Healthcare Improvement (IHI). </w:t>
      </w:r>
    </w:p>
    <w:p w14:paraId="724EC197" w14:textId="77777777" w:rsidR="004D3C1B" w:rsidRPr="001A1BB0" w:rsidRDefault="004D3C1B" w:rsidP="003F59D3">
      <w:pPr>
        <w:spacing w:after="0" w:line="240" w:lineRule="auto"/>
        <w:rPr>
          <w:rFonts w:ascii="Calibri" w:hAnsi="Calibri" w:cs="Calibri"/>
        </w:rPr>
      </w:pPr>
    </w:p>
    <w:p w14:paraId="49BB6BD3" w14:textId="77777777" w:rsidR="00ED0303" w:rsidRPr="001A1BB0" w:rsidRDefault="00ED0303" w:rsidP="00ED0303">
      <w:pPr>
        <w:rPr>
          <w:rFonts w:ascii="Calibri" w:hAnsi="Calibri" w:cs="Calibri"/>
        </w:rPr>
      </w:pPr>
      <w:r w:rsidRPr="001A1BB0">
        <w:rPr>
          <w:rFonts w:ascii="Calibri" w:hAnsi="Calibri" w:cs="Calibri"/>
          <w:b/>
          <w:bCs/>
        </w:rPr>
        <w:t xml:space="preserve">Directions: </w:t>
      </w:r>
      <w:r w:rsidRPr="001A1BB0">
        <w:rPr>
          <w:rFonts w:ascii="Calibri" w:hAnsi="Calibri" w:cs="Calibri"/>
        </w:rPr>
        <w:t xml:space="preserve">View the series of videos below. Discuss each video as a class or in small groups. Instructors may choose to simply ask students what their thoughts are regarding each video. </w:t>
      </w:r>
    </w:p>
    <w:p w14:paraId="28ED2917" w14:textId="77777777" w:rsidR="00ED0303" w:rsidRPr="001A1BB0" w:rsidRDefault="00ED0303" w:rsidP="00ED0303">
      <w:pPr>
        <w:rPr>
          <w:rFonts w:ascii="Calibri" w:hAnsi="Calibri" w:cs="Calibri"/>
        </w:rPr>
      </w:pPr>
      <w:r w:rsidRPr="001A1BB0">
        <w:rPr>
          <w:rFonts w:ascii="Calibri" w:hAnsi="Calibri" w:cs="Calibri"/>
          <w:b/>
          <w:bCs/>
        </w:rPr>
        <w:t xml:space="preserve">Video 1: What is </w:t>
      </w:r>
      <w:proofErr w:type="gramStart"/>
      <w:r w:rsidRPr="001A1BB0">
        <w:rPr>
          <w:rFonts w:ascii="Calibri" w:hAnsi="Calibri" w:cs="Calibri"/>
          <w:b/>
          <w:bCs/>
        </w:rPr>
        <w:t>a Culture</w:t>
      </w:r>
      <w:proofErr w:type="gramEnd"/>
      <w:r w:rsidRPr="001A1BB0">
        <w:rPr>
          <w:rFonts w:ascii="Calibri" w:hAnsi="Calibri" w:cs="Calibri"/>
          <w:b/>
          <w:bCs/>
        </w:rPr>
        <w:t xml:space="preserve"> of Safety?  2 </w:t>
      </w:r>
      <w:proofErr w:type="spellStart"/>
      <w:r w:rsidRPr="001A1BB0">
        <w:rPr>
          <w:rFonts w:ascii="Calibri" w:hAnsi="Calibri" w:cs="Calibri"/>
          <w:b/>
          <w:bCs/>
        </w:rPr>
        <w:t>mn</w:t>
      </w:r>
      <w:proofErr w:type="spellEnd"/>
      <w:r w:rsidRPr="001A1BB0">
        <w:rPr>
          <w:rFonts w:ascii="Calibri" w:hAnsi="Calibri" w:cs="Calibri"/>
          <w:b/>
          <w:bCs/>
        </w:rPr>
        <w:t xml:space="preserve">:  </w:t>
      </w:r>
      <w:hyperlink r:id="rId12" w:history="1">
        <w:r w:rsidRPr="001A1BB0">
          <w:rPr>
            <w:rStyle w:val="Hyperlink"/>
            <w:rFonts w:ascii="Calibri" w:hAnsi="Calibri" w:cs="Calibri"/>
          </w:rPr>
          <w:t>https://youtu.be/hMk404LmKhY?si=jVWDrgd07Y3KrKg0</w:t>
        </w:r>
      </w:hyperlink>
    </w:p>
    <w:p w14:paraId="2D4E0F54" w14:textId="77777777" w:rsidR="00ED0303" w:rsidRPr="001A1BB0" w:rsidRDefault="00ED0303" w:rsidP="00ED0303">
      <w:pPr>
        <w:rPr>
          <w:rStyle w:val="Hyperlink"/>
          <w:rFonts w:ascii="Calibri" w:hAnsi="Calibri" w:cs="Calibri"/>
        </w:rPr>
      </w:pPr>
      <w:r w:rsidRPr="001A1BB0">
        <w:rPr>
          <w:rFonts w:ascii="Calibri" w:hAnsi="Calibri" w:cs="Calibri"/>
          <w:b/>
          <w:bCs/>
        </w:rPr>
        <w:t>Video 2:</w:t>
      </w:r>
      <w:r w:rsidRPr="001A1BB0">
        <w:rPr>
          <w:rFonts w:ascii="Calibri" w:hAnsi="Calibri" w:cs="Calibri"/>
        </w:rPr>
        <w:t xml:space="preserve"> </w:t>
      </w:r>
      <w:r w:rsidRPr="001A1BB0">
        <w:rPr>
          <w:rFonts w:ascii="Calibri" w:hAnsi="Calibri" w:cs="Calibri"/>
          <w:b/>
          <w:bCs/>
        </w:rPr>
        <w:t xml:space="preserve">Why </w:t>
      </w:r>
      <w:proofErr w:type="gramStart"/>
      <w:r w:rsidRPr="001A1BB0">
        <w:rPr>
          <w:rFonts w:ascii="Calibri" w:hAnsi="Calibri" w:cs="Calibri"/>
          <w:b/>
          <w:bCs/>
        </w:rPr>
        <w:t>do</w:t>
      </w:r>
      <w:proofErr w:type="gramEnd"/>
      <w:r w:rsidRPr="001A1BB0">
        <w:rPr>
          <w:rFonts w:ascii="Calibri" w:hAnsi="Calibri" w:cs="Calibri"/>
          <w:b/>
          <w:bCs/>
        </w:rPr>
        <w:t xml:space="preserve"> Errors Happen?  How Can we Prevent them (</w:t>
      </w:r>
      <w:r w:rsidRPr="001A1BB0">
        <w:rPr>
          <w:rFonts w:ascii="Calibri" w:hAnsi="Calibri" w:cs="Calibri"/>
          <w:b/>
          <w:bCs/>
          <w:u w:val="single"/>
        </w:rPr>
        <w:t>4:50mn)</w:t>
      </w:r>
      <w:r w:rsidRPr="001A1BB0">
        <w:rPr>
          <w:rFonts w:ascii="Calibri" w:hAnsi="Calibri" w:cs="Calibri"/>
          <w:b/>
          <w:bCs/>
        </w:rPr>
        <w:t>:</w:t>
      </w:r>
      <w:r w:rsidRPr="001A1BB0">
        <w:rPr>
          <w:rFonts w:ascii="Calibri" w:hAnsi="Calibri" w:cs="Calibri"/>
        </w:rPr>
        <w:t xml:space="preserve">  </w:t>
      </w:r>
      <w:hyperlink r:id="rId13" w:history="1">
        <w:r w:rsidRPr="001A1BB0">
          <w:rPr>
            <w:rStyle w:val="Hyperlink"/>
            <w:rFonts w:ascii="Calibri" w:hAnsi="Calibri" w:cs="Calibri"/>
          </w:rPr>
          <w:t>https://youtu.be/JL5GTxDzApk?si=M0Cd6i0uoYKMcIdR</w:t>
        </w:r>
      </w:hyperlink>
    </w:p>
    <w:p w14:paraId="26AED74B" w14:textId="77777777" w:rsidR="00ED0303" w:rsidRPr="001A1BB0" w:rsidRDefault="00ED0303" w:rsidP="00ED0303">
      <w:pPr>
        <w:rPr>
          <w:rStyle w:val="Hyperlink"/>
          <w:rFonts w:ascii="Calibri" w:hAnsi="Calibri" w:cs="Calibri"/>
        </w:rPr>
      </w:pPr>
      <w:r w:rsidRPr="001A1BB0">
        <w:rPr>
          <w:rFonts w:ascii="Calibri" w:hAnsi="Calibri" w:cs="Calibri"/>
          <w:b/>
          <w:bCs/>
        </w:rPr>
        <w:t>Video 3: Why is psychological safety important? (2mn):</w:t>
      </w:r>
      <w:r w:rsidRPr="001A1BB0">
        <w:rPr>
          <w:rFonts w:ascii="Calibri" w:hAnsi="Calibri" w:cs="Calibri"/>
        </w:rPr>
        <w:t xml:space="preserve"> </w:t>
      </w:r>
      <w:hyperlink r:id="rId14" w:history="1">
        <w:r w:rsidRPr="001A1BB0">
          <w:rPr>
            <w:rStyle w:val="Hyperlink"/>
            <w:rFonts w:ascii="Calibri" w:hAnsi="Calibri" w:cs="Calibri"/>
          </w:rPr>
          <w:t>https://youtu.be/LF1253YhEc8?si=RIHV_UOQqHHje57E</w:t>
        </w:r>
      </w:hyperlink>
    </w:p>
    <w:p w14:paraId="1C86208E" w14:textId="77777777" w:rsidR="00ED0303" w:rsidRPr="001A1BB0" w:rsidRDefault="00ED0303" w:rsidP="00ED0303">
      <w:pPr>
        <w:rPr>
          <w:rFonts w:ascii="Calibri" w:hAnsi="Calibri" w:cs="Calibri"/>
          <w:b/>
          <w:bCs/>
        </w:rPr>
      </w:pPr>
      <w:r w:rsidRPr="001A1BB0">
        <w:rPr>
          <w:rFonts w:ascii="Calibri" w:hAnsi="Calibri" w:cs="Calibri"/>
          <w:b/>
          <w:bCs/>
        </w:rPr>
        <w:t xml:space="preserve">Video 4: Three ways to create psychological safety in HC (4mn): </w:t>
      </w:r>
      <w:hyperlink r:id="rId15" w:history="1">
        <w:r w:rsidRPr="001A1BB0">
          <w:rPr>
            <w:rStyle w:val="Hyperlink"/>
            <w:rFonts w:ascii="Calibri" w:hAnsi="Calibri" w:cs="Calibri"/>
          </w:rPr>
          <w:t>https://youtu.be/jbLjdFqrUNs?si=10SQ0ldPm5ajQAdE</w:t>
        </w:r>
      </w:hyperlink>
    </w:p>
    <w:p w14:paraId="609BA5ED" w14:textId="77777777" w:rsidR="00ED0303" w:rsidRPr="001A1BB0" w:rsidRDefault="00ED0303" w:rsidP="00ED0303">
      <w:pPr>
        <w:rPr>
          <w:rFonts w:ascii="Calibri" w:hAnsi="Calibri" w:cs="Calibri"/>
          <w:b/>
          <w:bCs/>
        </w:rPr>
      </w:pPr>
      <w:r w:rsidRPr="001A1BB0">
        <w:rPr>
          <w:rFonts w:ascii="Calibri" w:hAnsi="Calibri" w:cs="Calibri"/>
          <w:b/>
          <w:bCs/>
        </w:rPr>
        <w:lastRenderedPageBreak/>
        <w:t>Closing videos</w:t>
      </w:r>
      <w:r>
        <w:rPr>
          <w:rFonts w:ascii="Calibri" w:hAnsi="Calibri" w:cs="Calibri"/>
          <w:b/>
          <w:bCs/>
        </w:rPr>
        <w:t xml:space="preserve"> that show the benefits of psychological safety in action</w:t>
      </w:r>
      <w:r w:rsidRPr="001A1BB0">
        <w:rPr>
          <w:rFonts w:ascii="Calibri" w:hAnsi="Calibri" w:cs="Calibri"/>
          <w:b/>
          <w:bCs/>
        </w:rPr>
        <w:t xml:space="preserve">: </w:t>
      </w:r>
    </w:p>
    <w:p w14:paraId="4E3953BB" w14:textId="77777777" w:rsidR="00ED0303" w:rsidRPr="001A1BB0" w:rsidRDefault="00ED0303" w:rsidP="00D17B7B">
      <w:pPr>
        <w:pStyle w:val="ListParagraph"/>
        <w:numPr>
          <w:ilvl w:val="0"/>
          <w:numId w:val="21"/>
        </w:numPr>
        <w:spacing w:after="160" w:line="278" w:lineRule="auto"/>
        <w:ind w:left="360"/>
        <w:rPr>
          <w:rStyle w:val="Hyperlink"/>
          <w:rFonts w:ascii="Calibri" w:hAnsi="Calibri" w:cs="Calibri"/>
        </w:rPr>
      </w:pPr>
      <w:r w:rsidRPr="001A1BB0">
        <w:rPr>
          <w:rFonts w:ascii="Calibri" w:hAnsi="Calibri" w:cs="Calibri"/>
        </w:rPr>
        <w:t xml:space="preserve">Annie’s story (5.5mn) – when nurse is punished for error:  </w:t>
      </w:r>
      <w:hyperlink r:id="rId16" w:history="1">
        <w:r w:rsidRPr="001A1BB0">
          <w:rPr>
            <w:rStyle w:val="Hyperlink"/>
            <w:rFonts w:ascii="Calibri" w:hAnsi="Calibri" w:cs="Calibri"/>
          </w:rPr>
          <w:t>https://www.youtube.com/watch?v=zeldVu-3DpM</w:t>
        </w:r>
      </w:hyperlink>
    </w:p>
    <w:p w14:paraId="084E1696" w14:textId="77777777" w:rsidR="00ED0303" w:rsidRPr="001A1BB0" w:rsidRDefault="00ED0303" w:rsidP="00D17B7B">
      <w:pPr>
        <w:pStyle w:val="ListParagraph"/>
        <w:numPr>
          <w:ilvl w:val="0"/>
          <w:numId w:val="21"/>
        </w:numPr>
        <w:spacing w:after="160" w:line="278" w:lineRule="auto"/>
        <w:ind w:left="360"/>
        <w:rPr>
          <w:rStyle w:val="Hyperlink"/>
          <w:rFonts w:ascii="Calibri" w:hAnsi="Calibri" w:cs="Calibri"/>
        </w:rPr>
      </w:pPr>
      <w:r w:rsidRPr="001A1BB0">
        <w:rPr>
          <w:rFonts w:ascii="Calibri" w:hAnsi="Calibri" w:cs="Calibri"/>
        </w:rPr>
        <w:t xml:space="preserve">Dealing with errors in a just culture (6mn):  </w:t>
      </w:r>
      <w:hyperlink r:id="rId17" w:history="1">
        <w:r w:rsidRPr="001A1BB0">
          <w:rPr>
            <w:rStyle w:val="Hyperlink"/>
            <w:rFonts w:ascii="Calibri" w:hAnsi="Calibri" w:cs="Calibri"/>
          </w:rPr>
          <w:t>https://youtu.be/3nRN3OflDLQ</w:t>
        </w:r>
      </w:hyperlink>
    </w:p>
    <w:p w14:paraId="36C53051" w14:textId="77777777" w:rsidR="00ED0303" w:rsidRPr="001A1BB0" w:rsidRDefault="00ED0303" w:rsidP="00ED0303">
      <w:pPr>
        <w:rPr>
          <w:rFonts w:ascii="Calibri" w:hAnsi="Calibri" w:cs="Calibri"/>
          <w:b/>
          <w:bCs/>
        </w:rPr>
      </w:pPr>
      <w:r w:rsidRPr="001A1BB0">
        <w:rPr>
          <w:rFonts w:ascii="Calibri" w:hAnsi="Calibri" w:cs="Calibri"/>
          <w:b/>
          <w:bCs/>
        </w:rPr>
        <w:t>Additional optional videos that summarize the importance of psychological safety among the healthcare team for patient safety and outcomes:</w:t>
      </w:r>
    </w:p>
    <w:p w14:paraId="45DB5344" w14:textId="77777777" w:rsidR="00ED0303" w:rsidRPr="001A1BB0" w:rsidRDefault="00ED0303" w:rsidP="00ED0303">
      <w:pPr>
        <w:ind w:left="180" w:hanging="180"/>
        <w:rPr>
          <w:rFonts w:ascii="Calibri" w:hAnsi="Calibri" w:cs="Calibri"/>
        </w:rPr>
      </w:pPr>
      <w:r w:rsidRPr="001A1BB0">
        <w:rPr>
          <w:rFonts w:ascii="Calibri" w:hAnsi="Calibri" w:cs="Calibri"/>
        </w:rPr>
        <w:t>•</w:t>
      </w:r>
      <w:r w:rsidRPr="001A1BB0">
        <w:rPr>
          <w:rFonts w:ascii="Calibri" w:hAnsi="Calibri" w:cs="Calibri"/>
        </w:rPr>
        <w:tab/>
        <w:t xml:space="preserve">Amy Edmonson on psychological safety (30mn):  </w:t>
      </w:r>
      <w:hyperlink r:id="rId18" w:history="1">
        <w:r w:rsidRPr="001A1BB0">
          <w:rPr>
            <w:rStyle w:val="Hyperlink"/>
            <w:rFonts w:ascii="Calibri" w:hAnsi="Calibri" w:cs="Calibri"/>
          </w:rPr>
          <w:t>https://www.youtube.com/watch?v=NPKYwc_MICs&amp;feature=emb_rel_pause</w:t>
        </w:r>
      </w:hyperlink>
      <w:r w:rsidRPr="001A1BB0">
        <w:rPr>
          <w:rFonts w:ascii="Calibri" w:hAnsi="Calibri" w:cs="Calibri"/>
        </w:rPr>
        <w:t xml:space="preserve">  </w:t>
      </w:r>
    </w:p>
    <w:p w14:paraId="0A162841" w14:textId="77777777" w:rsidR="00ED0303" w:rsidRPr="001A1BB0" w:rsidRDefault="00ED0303" w:rsidP="00ED0303">
      <w:pPr>
        <w:ind w:left="180" w:hanging="180"/>
        <w:rPr>
          <w:rFonts w:ascii="Calibri" w:hAnsi="Calibri" w:cs="Calibri"/>
        </w:rPr>
      </w:pPr>
      <w:r w:rsidRPr="001A1BB0">
        <w:rPr>
          <w:rFonts w:ascii="Calibri" w:hAnsi="Calibri" w:cs="Calibri"/>
        </w:rPr>
        <w:t>•</w:t>
      </w:r>
      <w:r w:rsidRPr="001A1BB0">
        <w:rPr>
          <w:rFonts w:ascii="Calibri" w:hAnsi="Calibri" w:cs="Calibri"/>
        </w:rPr>
        <w:tab/>
        <w:t xml:space="preserve">Amy Psych Safety (15 </w:t>
      </w:r>
      <w:proofErr w:type="spellStart"/>
      <w:r w:rsidRPr="001A1BB0">
        <w:rPr>
          <w:rFonts w:ascii="Calibri" w:hAnsi="Calibri" w:cs="Calibri"/>
        </w:rPr>
        <w:t>mn</w:t>
      </w:r>
      <w:proofErr w:type="spellEnd"/>
      <w:r w:rsidRPr="001A1BB0">
        <w:rPr>
          <w:rFonts w:ascii="Calibri" w:hAnsi="Calibri" w:cs="Calibri"/>
        </w:rPr>
        <w:t xml:space="preserve">) – shorter version of the above:  </w:t>
      </w:r>
      <w:hyperlink r:id="rId19" w:history="1">
        <w:r w:rsidRPr="001A1BB0">
          <w:rPr>
            <w:rStyle w:val="Hyperlink"/>
            <w:rFonts w:ascii="Calibri" w:hAnsi="Calibri" w:cs="Calibri"/>
          </w:rPr>
          <w:t>https://vimeo.com/305573378</w:t>
        </w:r>
      </w:hyperlink>
      <w:r w:rsidRPr="001A1BB0">
        <w:rPr>
          <w:rFonts w:ascii="Calibri" w:hAnsi="Calibri" w:cs="Calibri"/>
        </w:rPr>
        <w:t xml:space="preserve"> </w:t>
      </w:r>
    </w:p>
    <w:p w14:paraId="13136148" w14:textId="77777777" w:rsidR="00ED0303" w:rsidRDefault="00ED0303" w:rsidP="00ED733B">
      <w:pPr>
        <w:spacing w:after="0" w:line="240" w:lineRule="auto"/>
        <w:rPr>
          <w:rFonts w:ascii="Calibri" w:hAnsi="Calibri" w:cs="Calibri"/>
          <w:b/>
          <w:bCs/>
        </w:rPr>
      </w:pPr>
    </w:p>
    <w:p w14:paraId="5CB1A1AD" w14:textId="77777777" w:rsidR="00AC0B79" w:rsidRPr="009B0969" w:rsidRDefault="00AC0B79" w:rsidP="00AC0B79">
      <w:pPr>
        <w:pStyle w:val="Heading2"/>
        <w:rPr>
          <w:rFonts w:ascii="Calibri" w:hAnsi="Calibri" w:cs="Calibri"/>
        </w:rPr>
      </w:pPr>
      <w:bookmarkStart w:id="6" w:name="_The_Platinum_Rule:_1"/>
      <w:bookmarkEnd w:id="6"/>
      <w:r w:rsidRPr="009B0969">
        <w:rPr>
          <w:rFonts w:ascii="Calibri" w:hAnsi="Calibri" w:cs="Calibri"/>
        </w:rPr>
        <w:t>The Platinum Rule: What’s Your Communication Style?</w:t>
      </w:r>
    </w:p>
    <w:p w14:paraId="259444D0" w14:textId="2E7CD64D" w:rsidR="00AC0B79" w:rsidRDefault="00AC0B79" w:rsidP="00AC0B79">
      <w:pPr>
        <w:spacing w:after="0" w:line="240" w:lineRule="auto"/>
        <w:rPr>
          <w:rFonts w:ascii="Calibri" w:hAnsi="Calibri" w:cs="Calibri"/>
        </w:rPr>
      </w:pPr>
      <w:r w:rsidRPr="00FE0950">
        <w:rPr>
          <w:rFonts w:ascii="Calibri" w:hAnsi="Calibri" w:cs="Calibri"/>
        </w:rPr>
        <w:t>60 minutes</w:t>
      </w:r>
      <w:r>
        <w:rPr>
          <w:rFonts w:ascii="Calibri" w:hAnsi="Calibri" w:cs="Calibri"/>
        </w:rPr>
        <w:t>, i</w:t>
      </w:r>
      <w:r w:rsidRPr="00FE0950">
        <w:rPr>
          <w:rFonts w:ascii="Calibri" w:hAnsi="Calibri" w:cs="Calibri"/>
        </w:rPr>
        <w:t>n-person, online</w:t>
      </w:r>
      <w:r w:rsidR="009C481E">
        <w:rPr>
          <w:rFonts w:ascii="Calibri" w:hAnsi="Calibri" w:cs="Calibri"/>
        </w:rPr>
        <w:t xml:space="preserve">, individual then </w:t>
      </w:r>
      <w:r w:rsidRPr="00FE0950">
        <w:rPr>
          <w:rFonts w:ascii="Calibri" w:hAnsi="Calibri" w:cs="Calibri"/>
        </w:rPr>
        <w:t>small groups</w:t>
      </w:r>
      <w:r w:rsidR="009C481E">
        <w:rPr>
          <w:rFonts w:ascii="Calibri" w:hAnsi="Calibri" w:cs="Calibri"/>
        </w:rPr>
        <w:t>, then large group</w:t>
      </w:r>
      <w:r w:rsidRPr="00FE0950">
        <w:rPr>
          <w:rFonts w:ascii="Calibri" w:hAnsi="Calibri" w:cs="Calibri"/>
        </w:rPr>
        <w:br/>
        <w:t>Competency: 1</w:t>
      </w:r>
    </w:p>
    <w:p w14:paraId="4420A6AB" w14:textId="77777777" w:rsidR="00AC0B79" w:rsidRPr="00FE0950" w:rsidRDefault="00AC0B79" w:rsidP="00AC0B79">
      <w:pPr>
        <w:spacing w:after="0" w:line="240" w:lineRule="auto"/>
        <w:rPr>
          <w:rFonts w:ascii="Calibri" w:hAnsi="Calibri" w:cs="Calibri"/>
        </w:rPr>
      </w:pPr>
    </w:p>
    <w:p w14:paraId="33A6D66C" w14:textId="77777777" w:rsidR="00AC0B79" w:rsidRPr="00FE0950" w:rsidRDefault="00AC0B79" w:rsidP="00AC0B79">
      <w:pPr>
        <w:spacing w:after="0" w:line="240" w:lineRule="auto"/>
        <w:rPr>
          <w:rFonts w:ascii="Calibri" w:hAnsi="Calibri" w:cs="Calibri"/>
        </w:rPr>
      </w:pPr>
      <w:r w:rsidRPr="00FE0950">
        <w:rPr>
          <w:rFonts w:ascii="Calibri" w:hAnsi="Calibri" w:cs="Calibri"/>
          <w:b/>
          <w:bCs/>
        </w:rPr>
        <w:t>Recommended Resources</w:t>
      </w:r>
    </w:p>
    <w:p w14:paraId="227CC115" w14:textId="77777777" w:rsidR="00AC0B79" w:rsidRPr="00FE0950" w:rsidRDefault="00AC0B79" w:rsidP="00D17B7B">
      <w:pPr>
        <w:numPr>
          <w:ilvl w:val="0"/>
          <w:numId w:val="14"/>
        </w:numPr>
        <w:spacing w:after="0" w:line="240" w:lineRule="auto"/>
        <w:rPr>
          <w:rFonts w:ascii="Calibri" w:hAnsi="Calibri" w:cs="Calibri"/>
        </w:rPr>
      </w:pPr>
      <w:hyperlink r:id="rId20" w:tgtFrame="_new" w:history="1">
        <w:r w:rsidRPr="00FE0950">
          <w:rPr>
            <w:rStyle w:val="Hyperlink"/>
            <w:rFonts w:ascii="Calibri" w:hAnsi="Calibri" w:cs="Calibri"/>
          </w:rPr>
          <w:t>Tony Alessandra's 2-minute video on The Platinum Rule</w:t>
        </w:r>
      </w:hyperlink>
    </w:p>
    <w:p w14:paraId="2707FFEC" w14:textId="77777777" w:rsidR="00AC0B79" w:rsidRDefault="00AC0B79" w:rsidP="00D17B7B">
      <w:pPr>
        <w:numPr>
          <w:ilvl w:val="0"/>
          <w:numId w:val="14"/>
        </w:numPr>
        <w:spacing w:after="0" w:line="240" w:lineRule="auto"/>
        <w:rPr>
          <w:rFonts w:ascii="Calibri" w:hAnsi="Calibri" w:cs="Calibri"/>
        </w:rPr>
      </w:pPr>
      <w:hyperlink r:id="rId21" w:tgtFrame="_new" w:history="1">
        <w:r w:rsidRPr="00FE0950">
          <w:rPr>
            <w:rStyle w:val="Hyperlink"/>
            <w:rFonts w:ascii="Calibri" w:hAnsi="Calibri" w:cs="Calibri"/>
          </w:rPr>
          <w:t>Communication Style Quiz</w:t>
        </w:r>
      </w:hyperlink>
      <w:r w:rsidRPr="00FE0950">
        <w:rPr>
          <w:rFonts w:ascii="Calibri" w:hAnsi="Calibri" w:cs="Calibri"/>
        </w:rPr>
        <w:t xml:space="preserve"> (online or paper version)</w:t>
      </w:r>
    </w:p>
    <w:p w14:paraId="78F1CA89" w14:textId="77777777" w:rsidR="00AC0B79" w:rsidRPr="00FE0950" w:rsidRDefault="00AC0B79" w:rsidP="00AC0B79">
      <w:pPr>
        <w:spacing w:after="0" w:line="240" w:lineRule="auto"/>
        <w:ind w:left="720"/>
        <w:rPr>
          <w:rFonts w:ascii="Calibri" w:hAnsi="Calibri" w:cs="Calibri"/>
        </w:rPr>
      </w:pPr>
    </w:p>
    <w:p w14:paraId="6EF3E6BF" w14:textId="77777777" w:rsidR="00AC0B79" w:rsidRPr="00FE0950" w:rsidRDefault="00AC0B79" w:rsidP="00AC0B79">
      <w:pPr>
        <w:spacing w:after="0" w:line="240" w:lineRule="auto"/>
        <w:rPr>
          <w:rFonts w:ascii="Calibri" w:hAnsi="Calibri" w:cs="Calibri"/>
        </w:rPr>
      </w:pPr>
      <w:r w:rsidRPr="00FE0950">
        <w:rPr>
          <w:rFonts w:ascii="Calibri" w:hAnsi="Calibri" w:cs="Calibri"/>
          <w:b/>
          <w:bCs/>
        </w:rPr>
        <w:t>Set Up</w:t>
      </w:r>
    </w:p>
    <w:p w14:paraId="1DE82CB1" w14:textId="77777777" w:rsidR="00AC0B79" w:rsidRPr="00FE0950" w:rsidRDefault="00AC0B79" w:rsidP="00D17B7B">
      <w:pPr>
        <w:numPr>
          <w:ilvl w:val="0"/>
          <w:numId w:val="15"/>
        </w:numPr>
        <w:spacing w:after="0" w:line="240" w:lineRule="auto"/>
        <w:rPr>
          <w:rFonts w:ascii="Calibri" w:hAnsi="Calibri" w:cs="Calibri"/>
        </w:rPr>
      </w:pPr>
      <w:r w:rsidRPr="00FE0950">
        <w:rPr>
          <w:rFonts w:ascii="Calibri" w:hAnsi="Calibri" w:cs="Calibri"/>
        </w:rPr>
        <w:t>Have students complete the communication style quiz online (click “Let’s Get Started” on the page)</w:t>
      </w:r>
    </w:p>
    <w:p w14:paraId="6F074D27" w14:textId="77777777" w:rsidR="00AC0B79" w:rsidRPr="00FE0950" w:rsidRDefault="00AC0B79" w:rsidP="00D17B7B">
      <w:pPr>
        <w:numPr>
          <w:ilvl w:val="0"/>
          <w:numId w:val="15"/>
        </w:numPr>
        <w:spacing w:after="0" w:line="240" w:lineRule="auto"/>
        <w:rPr>
          <w:rFonts w:ascii="Calibri" w:hAnsi="Calibri" w:cs="Calibri"/>
        </w:rPr>
      </w:pPr>
      <w:r w:rsidRPr="00FE0950">
        <w:rPr>
          <w:rFonts w:ascii="Calibri" w:hAnsi="Calibri" w:cs="Calibri"/>
        </w:rPr>
        <w:t>After identifying their dominant style (Director, Relator, Analyzer, or Socializer), sort students into small groups by style</w:t>
      </w:r>
    </w:p>
    <w:p w14:paraId="0627BC9E" w14:textId="77777777" w:rsidR="00AC0B79" w:rsidRDefault="00AC0B79" w:rsidP="00D17B7B">
      <w:pPr>
        <w:numPr>
          <w:ilvl w:val="0"/>
          <w:numId w:val="15"/>
        </w:numPr>
        <w:spacing w:after="0" w:line="240" w:lineRule="auto"/>
        <w:rPr>
          <w:rFonts w:ascii="Calibri" w:hAnsi="Calibri" w:cs="Calibri"/>
        </w:rPr>
      </w:pPr>
      <w:r w:rsidRPr="00FE0950">
        <w:rPr>
          <w:rFonts w:ascii="Calibri" w:hAnsi="Calibri" w:cs="Calibri"/>
        </w:rPr>
        <w:t>Share and review the traits of each style using the video and/or quiz website</w:t>
      </w:r>
    </w:p>
    <w:p w14:paraId="3D7BBF28" w14:textId="77777777" w:rsidR="00AC0B79" w:rsidRPr="00FE0950" w:rsidRDefault="00AC0B79" w:rsidP="00AC0B79">
      <w:pPr>
        <w:spacing w:after="0" w:line="240" w:lineRule="auto"/>
        <w:ind w:left="720"/>
        <w:rPr>
          <w:rFonts w:ascii="Calibri" w:hAnsi="Calibri" w:cs="Calibri"/>
        </w:rPr>
      </w:pPr>
    </w:p>
    <w:p w14:paraId="4F613F7E" w14:textId="77777777" w:rsidR="00AC0B79" w:rsidRPr="00FE0950" w:rsidRDefault="00AC0B79" w:rsidP="00AC0B79">
      <w:pPr>
        <w:spacing w:after="0" w:line="240" w:lineRule="auto"/>
        <w:rPr>
          <w:rFonts w:ascii="Calibri" w:hAnsi="Calibri" w:cs="Calibri"/>
        </w:rPr>
      </w:pPr>
      <w:r w:rsidRPr="00FE0950">
        <w:rPr>
          <w:rFonts w:ascii="Calibri" w:hAnsi="Calibri" w:cs="Calibri"/>
          <w:b/>
          <w:bCs/>
        </w:rPr>
        <w:t>Activity Steps</w:t>
      </w:r>
    </w:p>
    <w:p w14:paraId="60CD9612" w14:textId="77777777" w:rsidR="00AC0B79" w:rsidRDefault="00AC0B79" w:rsidP="00D17B7B">
      <w:pPr>
        <w:numPr>
          <w:ilvl w:val="0"/>
          <w:numId w:val="16"/>
        </w:numPr>
        <w:spacing w:after="0" w:line="240" w:lineRule="auto"/>
        <w:rPr>
          <w:rFonts w:ascii="Calibri" w:hAnsi="Calibri" w:cs="Calibri"/>
        </w:rPr>
      </w:pPr>
      <w:r w:rsidRPr="00FE0950">
        <w:rPr>
          <w:rFonts w:ascii="Calibri" w:hAnsi="Calibri" w:cs="Calibri"/>
          <w:b/>
          <w:bCs/>
        </w:rPr>
        <w:t>Complete the Assessment</w:t>
      </w:r>
      <w:r w:rsidRPr="00FE0950">
        <w:rPr>
          <w:rFonts w:ascii="Calibri" w:hAnsi="Calibri" w:cs="Calibri"/>
        </w:rPr>
        <w:br/>
        <w:t xml:space="preserve">Take the online </w:t>
      </w:r>
      <w:hyperlink r:id="rId22" w:tgtFrame="_new" w:history="1">
        <w:r w:rsidRPr="00FE0950">
          <w:rPr>
            <w:rStyle w:val="Hyperlink"/>
            <w:rFonts w:ascii="Calibri" w:hAnsi="Calibri" w:cs="Calibri"/>
          </w:rPr>
          <w:t>communication style quiz</w:t>
        </w:r>
      </w:hyperlink>
      <w:r w:rsidRPr="00FE0950">
        <w:rPr>
          <w:rFonts w:ascii="Calibri" w:hAnsi="Calibri" w:cs="Calibri"/>
        </w:rPr>
        <w:t xml:space="preserve"> to discover your dominant communication style.</w:t>
      </w:r>
    </w:p>
    <w:p w14:paraId="4A030D73" w14:textId="77777777" w:rsidR="00AC0B79" w:rsidRPr="00FE0950" w:rsidRDefault="00AC0B79" w:rsidP="00AC0B79">
      <w:pPr>
        <w:spacing w:after="0" w:line="240" w:lineRule="auto"/>
        <w:ind w:left="720"/>
        <w:rPr>
          <w:rFonts w:ascii="Calibri" w:hAnsi="Calibri" w:cs="Calibri"/>
        </w:rPr>
      </w:pPr>
    </w:p>
    <w:p w14:paraId="7227D79B" w14:textId="77777777" w:rsidR="00AC0B79" w:rsidRPr="00FE0950" w:rsidRDefault="00AC0B79" w:rsidP="00D17B7B">
      <w:pPr>
        <w:numPr>
          <w:ilvl w:val="0"/>
          <w:numId w:val="16"/>
        </w:numPr>
        <w:spacing w:after="0" w:line="240" w:lineRule="auto"/>
        <w:rPr>
          <w:rFonts w:ascii="Calibri" w:hAnsi="Calibri" w:cs="Calibri"/>
        </w:rPr>
      </w:pPr>
      <w:r w:rsidRPr="00FE0950">
        <w:rPr>
          <w:rFonts w:ascii="Calibri" w:hAnsi="Calibri" w:cs="Calibri"/>
          <w:b/>
          <w:bCs/>
        </w:rPr>
        <w:t>Group by Style</w:t>
      </w:r>
      <w:r w:rsidRPr="00FE0950">
        <w:rPr>
          <w:rFonts w:ascii="Calibri" w:hAnsi="Calibri" w:cs="Calibri"/>
        </w:rPr>
        <w:br/>
        <w:t>Move into small groups based on your results. Each group will work together to answer the following questions based on your shared communication style:</w:t>
      </w:r>
    </w:p>
    <w:p w14:paraId="7D87458C" w14:textId="77777777" w:rsidR="00AC0B79" w:rsidRPr="00FE0950" w:rsidRDefault="00AC0B79" w:rsidP="00D17B7B">
      <w:pPr>
        <w:numPr>
          <w:ilvl w:val="1"/>
          <w:numId w:val="16"/>
        </w:numPr>
        <w:spacing w:after="0" w:line="240" w:lineRule="auto"/>
        <w:rPr>
          <w:rFonts w:ascii="Calibri" w:hAnsi="Calibri" w:cs="Calibri"/>
        </w:rPr>
      </w:pPr>
      <w:r w:rsidRPr="00FE0950">
        <w:rPr>
          <w:rFonts w:ascii="Calibri" w:hAnsi="Calibri" w:cs="Calibri"/>
        </w:rPr>
        <w:t xml:space="preserve">Describe a </w:t>
      </w:r>
      <w:r w:rsidRPr="00FE0950">
        <w:rPr>
          <w:rFonts w:ascii="Calibri" w:hAnsi="Calibri" w:cs="Calibri"/>
          <w:b/>
          <w:bCs/>
        </w:rPr>
        <w:t>good day at work (or school)</w:t>
      </w:r>
      <w:r w:rsidRPr="00FE0950">
        <w:rPr>
          <w:rFonts w:ascii="Calibri" w:hAnsi="Calibri" w:cs="Calibri"/>
        </w:rPr>
        <w:t>. What happens that makes you feel happy, successful, or appreciated?</w:t>
      </w:r>
    </w:p>
    <w:p w14:paraId="49840FF5" w14:textId="77777777" w:rsidR="00AC0B79" w:rsidRPr="00FE0950" w:rsidRDefault="00AC0B79" w:rsidP="00D17B7B">
      <w:pPr>
        <w:numPr>
          <w:ilvl w:val="1"/>
          <w:numId w:val="16"/>
        </w:numPr>
        <w:spacing w:after="0" w:line="240" w:lineRule="auto"/>
        <w:rPr>
          <w:rFonts w:ascii="Calibri" w:hAnsi="Calibri" w:cs="Calibri"/>
        </w:rPr>
      </w:pPr>
      <w:r w:rsidRPr="00FE0950">
        <w:rPr>
          <w:rFonts w:ascii="Calibri" w:hAnsi="Calibri" w:cs="Calibri"/>
        </w:rPr>
        <w:t xml:space="preserve">What are some things your </w:t>
      </w:r>
      <w:r w:rsidRPr="00FE0950">
        <w:rPr>
          <w:rFonts w:ascii="Calibri" w:hAnsi="Calibri" w:cs="Calibri"/>
          <w:b/>
          <w:bCs/>
        </w:rPr>
        <w:t>teammates or coworkers could do</w:t>
      </w:r>
      <w:r w:rsidRPr="00FE0950">
        <w:rPr>
          <w:rFonts w:ascii="Calibri" w:hAnsi="Calibri" w:cs="Calibri"/>
        </w:rPr>
        <w:t xml:space="preserve"> to make your day even better?</w:t>
      </w:r>
    </w:p>
    <w:p w14:paraId="6A650CD5" w14:textId="77777777" w:rsidR="00AC0B79" w:rsidRPr="00FE0950" w:rsidRDefault="00AC0B79" w:rsidP="00D17B7B">
      <w:pPr>
        <w:numPr>
          <w:ilvl w:val="1"/>
          <w:numId w:val="16"/>
        </w:numPr>
        <w:spacing w:after="0" w:line="240" w:lineRule="auto"/>
        <w:rPr>
          <w:rFonts w:ascii="Calibri" w:hAnsi="Calibri" w:cs="Calibri"/>
        </w:rPr>
      </w:pPr>
      <w:r w:rsidRPr="00FE0950">
        <w:rPr>
          <w:rFonts w:ascii="Calibri" w:hAnsi="Calibri" w:cs="Calibri"/>
        </w:rPr>
        <w:t xml:space="preserve">What </w:t>
      </w:r>
      <w:r w:rsidRPr="00FE0950">
        <w:rPr>
          <w:rFonts w:ascii="Calibri" w:hAnsi="Calibri" w:cs="Calibri"/>
          <w:b/>
          <w:bCs/>
        </w:rPr>
        <w:t>drives you crazy</w:t>
      </w:r>
      <w:r w:rsidRPr="00FE0950">
        <w:rPr>
          <w:rFonts w:ascii="Calibri" w:hAnsi="Calibri" w:cs="Calibri"/>
        </w:rPr>
        <w:t xml:space="preserve"> in a team setting? What kinds of communication or behavior frustrate you?</w:t>
      </w:r>
    </w:p>
    <w:p w14:paraId="41AA379F" w14:textId="77777777" w:rsidR="00AC0B79" w:rsidRPr="00FE0950" w:rsidRDefault="00AC0B79" w:rsidP="00D17B7B">
      <w:pPr>
        <w:numPr>
          <w:ilvl w:val="1"/>
          <w:numId w:val="16"/>
        </w:numPr>
        <w:spacing w:after="0" w:line="240" w:lineRule="auto"/>
        <w:rPr>
          <w:rFonts w:ascii="Calibri" w:hAnsi="Calibri" w:cs="Calibri"/>
        </w:rPr>
      </w:pPr>
      <w:r w:rsidRPr="00FE0950">
        <w:rPr>
          <w:rFonts w:ascii="Calibri" w:hAnsi="Calibri" w:cs="Calibri"/>
        </w:rPr>
        <w:t xml:space="preserve">How do you </w:t>
      </w:r>
      <w:r w:rsidRPr="00FE0950">
        <w:rPr>
          <w:rFonts w:ascii="Calibri" w:hAnsi="Calibri" w:cs="Calibri"/>
          <w:b/>
          <w:bCs/>
        </w:rPr>
        <w:t xml:space="preserve">prefer to </w:t>
      </w:r>
      <w:proofErr w:type="gramStart"/>
      <w:r w:rsidRPr="00FE0950">
        <w:rPr>
          <w:rFonts w:ascii="Calibri" w:hAnsi="Calibri" w:cs="Calibri"/>
          <w:b/>
          <w:bCs/>
        </w:rPr>
        <w:t>be communicated</w:t>
      </w:r>
      <w:proofErr w:type="gramEnd"/>
      <w:r w:rsidRPr="00FE0950">
        <w:rPr>
          <w:rFonts w:ascii="Calibri" w:hAnsi="Calibri" w:cs="Calibri"/>
          <w:b/>
          <w:bCs/>
        </w:rPr>
        <w:t xml:space="preserve"> with</w:t>
      </w:r>
      <w:r w:rsidRPr="00FE0950">
        <w:rPr>
          <w:rFonts w:ascii="Calibri" w:hAnsi="Calibri" w:cs="Calibri"/>
        </w:rPr>
        <w:t xml:space="preserve"> (face-to-face, email, text, etc.)? What kinds of messages work best in which format?</w:t>
      </w:r>
    </w:p>
    <w:p w14:paraId="3A24AC59" w14:textId="77777777" w:rsidR="00AC0B79" w:rsidRDefault="00AC0B79" w:rsidP="00D17B7B">
      <w:pPr>
        <w:numPr>
          <w:ilvl w:val="1"/>
          <w:numId w:val="16"/>
        </w:numPr>
        <w:spacing w:after="0" w:line="240" w:lineRule="auto"/>
        <w:rPr>
          <w:rFonts w:ascii="Calibri" w:hAnsi="Calibri" w:cs="Calibri"/>
        </w:rPr>
      </w:pPr>
      <w:r w:rsidRPr="00FE0950">
        <w:rPr>
          <w:rFonts w:ascii="Calibri" w:hAnsi="Calibri" w:cs="Calibri"/>
        </w:rPr>
        <w:lastRenderedPageBreak/>
        <w:t>What else should others know about your communication style so they can work well with you?</w:t>
      </w:r>
    </w:p>
    <w:p w14:paraId="2BF4A727" w14:textId="77777777" w:rsidR="00AC0B79" w:rsidRPr="00FE0950" w:rsidRDefault="00AC0B79" w:rsidP="00AC0B79">
      <w:pPr>
        <w:spacing w:after="0" w:line="240" w:lineRule="auto"/>
        <w:ind w:left="1440"/>
        <w:rPr>
          <w:rFonts w:ascii="Calibri" w:hAnsi="Calibri" w:cs="Calibri"/>
        </w:rPr>
      </w:pPr>
    </w:p>
    <w:p w14:paraId="63BD4E52" w14:textId="77777777" w:rsidR="00AC0B79" w:rsidRDefault="00AC0B79" w:rsidP="00D17B7B">
      <w:pPr>
        <w:numPr>
          <w:ilvl w:val="0"/>
          <w:numId w:val="16"/>
        </w:numPr>
        <w:spacing w:after="0" w:line="240" w:lineRule="auto"/>
        <w:rPr>
          <w:rFonts w:ascii="Calibri" w:hAnsi="Calibri" w:cs="Calibri"/>
        </w:rPr>
      </w:pPr>
      <w:r w:rsidRPr="00FE0950">
        <w:rPr>
          <w:rFonts w:ascii="Calibri" w:hAnsi="Calibri" w:cs="Calibri"/>
          <w:b/>
          <w:bCs/>
        </w:rPr>
        <w:t>Share with the Whole Group</w:t>
      </w:r>
      <w:r w:rsidRPr="00FE0950">
        <w:rPr>
          <w:rFonts w:ascii="Calibri" w:hAnsi="Calibri" w:cs="Calibri"/>
        </w:rPr>
        <w:br/>
        <w:t>Each group presents their answers to the class. Look for patterns, similarities, and differences between the communication styles.</w:t>
      </w:r>
    </w:p>
    <w:p w14:paraId="707280BE" w14:textId="77777777" w:rsidR="00AC0B79" w:rsidRPr="00FE0950" w:rsidRDefault="00AC0B79" w:rsidP="00AC0B79">
      <w:pPr>
        <w:spacing w:after="0" w:line="240" w:lineRule="auto"/>
        <w:ind w:left="720"/>
        <w:rPr>
          <w:rFonts w:ascii="Calibri" w:hAnsi="Calibri" w:cs="Calibri"/>
        </w:rPr>
      </w:pPr>
    </w:p>
    <w:p w14:paraId="73C1FADF" w14:textId="77777777" w:rsidR="00AC0B79" w:rsidRDefault="00AC0B79" w:rsidP="00D17B7B">
      <w:pPr>
        <w:numPr>
          <w:ilvl w:val="0"/>
          <w:numId w:val="16"/>
        </w:numPr>
        <w:spacing w:after="0" w:line="240" w:lineRule="auto"/>
        <w:rPr>
          <w:rFonts w:ascii="Calibri" w:hAnsi="Calibri" w:cs="Calibri"/>
        </w:rPr>
      </w:pPr>
      <w:r w:rsidRPr="00FE0950">
        <w:rPr>
          <w:rFonts w:ascii="Calibri" w:hAnsi="Calibri" w:cs="Calibri"/>
          <w:b/>
          <w:bCs/>
        </w:rPr>
        <w:t>Wrap-Up Discussion</w:t>
      </w:r>
      <w:r w:rsidRPr="00FE0950">
        <w:rPr>
          <w:rFonts w:ascii="Calibri" w:hAnsi="Calibri" w:cs="Calibri"/>
        </w:rPr>
        <w:br/>
        <w:t xml:space="preserve">Watch or revisit </w:t>
      </w:r>
      <w:hyperlink r:id="rId23" w:tgtFrame="_new" w:history="1">
        <w:r w:rsidRPr="00FE0950">
          <w:rPr>
            <w:rStyle w:val="Hyperlink"/>
            <w:rFonts w:ascii="Calibri" w:hAnsi="Calibri" w:cs="Calibri"/>
          </w:rPr>
          <w:t>Tony Alessandra’s short video</w:t>
        </w:r>
      </w:hyperlink>
      <w:r w:rsidRPr="00FE0950">
        <w:rPr>
          <w:rFonts w:ascii="Calibri" w:hAnsi="Calibri" w:cs="Calibri"/>
        </w:rPr>
        <w:t xml:space="preserve"> about The Platinum Rule.</w:t>
      </w:r>
      <w:r w:rsidRPr="00FE0950">
        <w:rPr>
          <w:rFonts w:ascii="Calibri" w:hAnsi="Calibri" w:cs="Calibri"/>
        </w:rPr>
        <w:br/>
        <w:t>Discuss how understanding different communication styles can help us work better with others in healthcare and beyond.</w:t>
      </w:r>
    </w:p>
    <w:p w14:paraId="73C234F8" w14:textId="77777777" w:rsidR="00AC0B79" w:rsidRPr="00FE0950" w:rsidRDefault="00AC0B79" w:rsidP="00AC0B79">
      <w:pPr>
        <w:spacing w:after="0" w:line="240" w:lineRule="auto"/>
        <w:rPr>
          <w:rFonts w:ascii="Calibri" w:hAnsi="Calibri" w:cs="Calibri"/>
        </w:rPr>
      </w:pPr>
    </w:p>
    <w:p w14:paraId="7C7706F3" w14:textId="77777777" w:rsidR="00AC0B79" w:rsidRPr="00FE0950" w:rsidRDefault="00AC0B79" w:rsidP="00AC0B79">
      <w:pPr>
        <w:spacing w:after="0" w:line="240" w:lineRule="auto"/>
        <w:rPr>
          <w:rFonts w:ascii="Calibri" w:hAnsi="Calibri" w:cs="Calibri"/>
        </w:rPr>
      </w:pPr>
      <w:r w:rsidRPr="00FE0950">
        <w:rPr>
          <w:rFonts w:ascii="Calibri" w:hAnsi="Calibri" w:cs="Calibri"/>
          <w:b/>
          <w:bCs/>
        </w:rPr>
        <w:t>Reflection (Optional)</w:t>
      </w:r>
    </w:p>
    <w:p w14:paraId="7D529807" w14:textId="77777777" w:rsidR="00AC0B79" w:rsidRPr="00FE0950" w:rsidRDefault="00AC0B79" w:rsidP="00D17B7B">
      <w:pPr>
        <w:numPr>
          <w:ilvl w:val="0"/>
          <w:numId w:val="17"/>
        </w:numPr>
        <w:spacing w:after="0" w:line="240" w:lineRule="auto"/>
        <w:rPr>
          <w:rFonts w:ascii="Calibri" w:hAnsi="Calibri" w:cs="Calibri"/>
        </w:rPr>
      </w:pPr>
      <w:r w:rsidRPr="00FE0950">
        <w:rPr>
          <w:rFonts w:ascii="Calibri" w:hAnsi="Calibri" w:cs="Calibri"/>
        </w:rPr>
        <w:t>What did you learn about your own communication style?</w:t>
      </w:r>
    </w:p>
    <w:p w14:paraId="649F3934" w14:textId="77777777" w:rsidR="00AC0B79" w:rsidRPr="00FE0950" w:rsidRDefault="00AC0B79" w:rsidP="00D17B7B">
      <w:pPr>
        <w:numPr>
          <w:ilvl w:val="0"/>
          <w:numId w:val="17"/>
        </w:numPr>
        <w:spacing w:after="0" w:line="240" w:lineRule="auto"/>
        <w:rPr>
          <w:rFonts w:ascii="Calibri" w:hAnsi="Calibri" w:cs="Calibri"/>
        </w:rPr>
      </w:pPr>
      <w:r w:rsidRPr="00FE0950">
        <w:rPr>
          <w:rFonts w:ascii="Calibri" w:hAnsi="Calibri" w:cs="Calibri"/>
        </w:rPr>
        <w:t>How can this activity help you in future healthcare settings, where teamwork is essential?</w:t>
      </w:r>
    </w:p>
    <w:p w14:paraId="4B62790D" w14:textId="3A38A905" w:rsidR="007643BF" w:rsidRDefault="00AC0B79" w:rsidP="00D17B7B">
      <w:pPr>
        <w:numPr>
          <w:ilvl w:val="0"/>
          <w:numId w:val="17"/>
        </w:numPr>
        <w:spacing w:after="0" w:line="240" w:lineRule="auto"/>
        <w:rPr>
          <w:rFonts w:ascii="Calibri" w:hAnsi="Calibri" w:cs="Calibri"/>
        </w:rPr>
      </w:pPr>
      <w:r w:rsidRPr="00FE0950">
        <w:rPr>
          <w:rFonts w:ascii="Calibri" w:hAnsi="Calibri" w:cs="Calibri"/>
        </w:rPr>
        <w:t>Is there a communication style you struggle to work with? What could help?</w:t>
      </w:r>
    </w:p>
    <w:p w14:paraId="2AB8F152" w14:textId="77777777" w:rsidR="007643BF" w:rsidRDefault="007643BF">
      <w:pPr>
        <w:rPr>
          <w:rFonts w:ascii="Calibri" w:hAnsi="Calibri" w:cs="Calibri"/>
        </w:rPr>
      </w:pPr>
      <w:r>
        <w:rPr>
          <w:rFonts w:ascii="Calibri" w:hAnsi="Calibri" w:cs="Calibri"/>
        </w:rPr>
        <w:br w:type="page"/>
      </w:r>
    </w:p>
    <w:p w14:paraId="140E9BBA" w14:textId="77777777" w:rsidR="007643BF" w:rsidRPr="00131079" w:rsidRDefault="007643BF" w:rsidP="007643BF">
      <w:pPr>
        <w:pStyle w:val="Header"/>
        <w:jc w:val="center"/>
        <w:rPr>
          <w:b/>
          <w:bCs/>
          <w:i/>
          <w:iCs/>
          <w:sz w:val="28"/>
          <w:szCs w:val="28"/>
        </w:rPr>
      </w:pPr>
      <w:r>
        <w:rPr>
          <w:b/>
          <w:bCs/>
          <w:i/>
          <w:iCs/>
          <w:sz w:val="28"/>
          <w:szCs w:val="28"/>
        </w:rPr>
        <w:lastRenderedPageBreak/>
        <w:t xml:space="preserve">Communication Style </w:t>
      </w:r>
      <w:r w:rsidRPr="00131079">
        <w:rPr>
          <w:b/>
          <w:bCs/>
          <w:i/>
          <w:iCs/>
          <w:sz w:val="28"/>
          <w:szCs w:val="28"/>
        </w:rPr>
        <w:t>Assessment</w:t>
      </w:r>
    </w:p>
    <w:p w14:paraId="0CB25253" w14:textId="77777777" w:rsidR="007A557B" w:rsidRDefault="007A557B" w:rsidP="007A557B">
      <w:r>
        <w:t xml:space="preserve">The following assessment will help to identify your primary communication style.  For each pair of statements below, select the statement that </w:t>
      </w:r>
      <w:r w:rsidRPr="00131079">
        <w:rPr>
          <w:i/>
          <w:iCs/>
        </w:rPr>
        <w:t xml:space="preserve">most </w:t>
      </w:r>
      <w:r>
        <w:t>accurately describes you.</w:t>
      </w:r>
    </w:p>
    <w:p w14:paraId="300CF340" w14:textId="77777777" w:rsidR="007A557B" w:rsidRDefault="007A557B" w:rsidP="007A557B"/>
    <w:p w14:paraId="7BDCA175" w14:textId="77777777" w:rsidR="007A557B" w:rsidRDefault="007A557B" w:rsidP="00D17B7B">
      <w:pPr>
        <w:pStyle w:val="ListParagraph"/>
        <w:numPr>
          <w:ilvl w:val="0"/>
          <w:numId w:val="22"/>
        </w:numPr>
        <w:spacing w:after="160" w:line="259" w:lineRule="auto"/>
      </w:pPr>
      <w:r>
        <w:t>A</w:t>
      </w:r>
      <w:proofErr w:type="gramStart"/>
      <w:r>
        <w:t xml:space="preserve">)  </w:t>
      </w:r>
      <w:r w:rsidRPr="00131079">
        <w:t>I’m</w:t>
      </w:r>
      <w:proofErr w:type="gramEnd"/>
      <w:r w:rsidRPr="00131079">
        <w:t xml:space="preserve"> usually open to getting to know people personally and establishing relationships with </w:t>
      </w:r>
      <w:r>
        <w:t xml:space="preserve">  </w:t>
      </w:r>
    </w:p>
    <w:p w14:paraId="5A2B0315" w14:textId="77777777" w:rsidR="007A557B" w:rsidRDefault="007A557B" w:rsidP="007A557B">
      <w:pPr>
        <w:pStyle w:val="ListParagraph"/>
      </w:pPr>
      <w:r>
        <w:t xml:space="preserve">      </w:t>
      </w:r>
      <w:r w:rsidRPr="00131079">
        <w:t>them.</w:t>
      </w:r>
    </w:p>
    <w:p w14:paraId="3F2226F4" w14:textId="77777777" w:rsidR="007A557B" w:rsidRDefault="007A557B" w:rsidP="007A557B">
      <w:pPr>
        <w:pStyle w:val="ListParagraph"/>
      </w:pPr>
      <w:r>
        <w:t>B</w:t>
      </w:r>
      <w:proofErr w:type="gramStart"/>
      <w:r>
        <w:t xml:space="preserve">)  </w:t>
      </w:r>
      <w:r w:rsidRPr="00CC044E">
        <w:t>I’m</w:t>
      </w:r>
      <w:proofErr w:type="gramEnd"/>
      <w:r w:rsidRPr="00CC044E">
        <w:t xml:space="preserve"> not usually open to getting to know people personally and establishing</w:t>
      </w:r>
      <w:r>
        <w:t xml:space="preserve"> </w:t>
      </w:r>
      <w:r w:rsidRPr="00CC044E">
        <w:t xml:space="preserve">relationships with </w:t>
      </w:r>
    </w:p>
    <w:p w14:paraId="1C3D2ED1" w14:textId="77777777" w:rsidR="007A557B" w:rsidRDefault="007A557B" w:rsidP="007A557B">
      <w:pPr>
        <w:pStyle w:val="ListParagraph"/>
      </w:pPr>
      <w:r>
        <w:t xml:space="preserve">      </w:t>
      </w:r>
      <w:r w:rsidRPr="00CC044E">
        <w:t>them.</w:t>
      </w:r>
    </w:p>
    <w:p w14:paraId="7239C909" w14:textId="77777777" w:rsidR="007A557B" w:rsidRDefault="007A557B" w:rsidP="007A557B">
      <w:pPr>
        <w:pStyle w:val="ListParagraph"/>
      </w:pPr>
    </w:p>
    <w:p w14:paraId="2DE2588E" w14:textId="77777777" w:rsidR="007A557B" w:rsidRDefault="007A557B" w:rsidP="00D17B7B">
      <w:pPr>
        <w:pStyle w:val="ListParagraph"/>
        <w:numPr>
          <w:ilvl w:val="0"/>
          <w:numId w:val="22"/>
        </w:numPr>
        <w:spacing w:after="160" w:line="259" w:lineRule="auto"/>
      </w:pPr>
      <w:r>
        <w:t>A</w:t>
      </w:r>
      <w:proofErr w:type="gramStart"/>
      <w:r>
        <w:t xml:space="preserve">)  </w:t>
      </w:r>
      <w:r w:rsidRPr="00CC044E">
        <w:t>I</w:t>
      </w:r>
      <w:proofErr w:type="gramEnd"/>
      <w:r w:rsidRPr="00CC044E">
        <w:t xml:space="preserve"> usually react slowly and deliberately.</w:t>
      </w:r>
    </w:p>
    <w:p w14:paraId="5F6C03D8" w14:textId="77777777" w:rsidR="007A557B" w:rsidRDefault="007A557B" w:rsidP="007A557B">
      <w:pPr>
        <w:pStyle w:val="ListParagraph"/>
      </w:pPr>
      <w:r>
        <w:t>B</w:t>
      </w:r>
      <w:proofErr w:type="gramStart"/>
      <w:r>
        <w:t xml:space="preserve">)  </w:t>
      </w:r>
      <w:r w:rsidRPr="00CC044E">
        <w:t>I</w:t>
      </w:r>
      <w:proofErr w:type="gramEnd"/>
      <w:r w:rsidRPr="00CC044E">
        <w:t xml:space="preserve"> usually react quickly and spontaneously.</w:t>
      </w:r>
    </w:p>
    <w:p w14:paraId="4DDC6184" w14:textId="77777777" w:rsidR="007A557B" w:rsidRDefault="007A557B" w:rsidP="007A557B">
      <w:pPr>
        <w:pStyle w:val="ListParagraph"/>
      </w:pPr>
    </w:p>
    <w:p w14:paraId="1A95DBF3" w14:textId="77777777" w:rsidR="007A557B" w:rsidRDefault="007A557B" w:rsidP="00D17B7B">
      <w:pPr>
        <w:pStyle w:val="ListParagraph"/>
        <w:numPr>
          <w:ilvl w:val="0"/>
          <w:numId w:val="22"/>
        </w:numPr>
        <w:spacing w:after="160" w:line="259" w:lineRule="auto"/>
      </w:pPr>
      <w:r>
        <w:t>A</w:t>
      </w:r>
      <w:proofErr w:type="gramStart"/>
      <w:r>
        <w:t xml:space="preserve">)  </w:t>
      </w:r>
      <w:r w:rsidRPr="00CC044E">
        <w:t>I’m</w:t>
      </w:r>
      <w:proofErr w:type="gramEnd"/>
      <w:r w:rsidRPr="00CC044E">
        <w:t xml:space="preserve"> usually guarded about other people’s use of my time.</w:t>
      </w:r>
    </w:p>
    <w:p w14:paraId="0223A856" w14:textId="77777777" w:rsidR="007A557B" w:rsidRDefault="007A557B" w:rsidP="007A557B">
      <w:pPr>
        <w:pStyle w:val="ListParagraph"/>
      </w:pPr>
      <w:r>
        <w:t>B</w:t>
      </w:r>
      <w:proofErr w:type="gramStart"/>
      <w:r>
        <w:t xml:space="preserve">)  </w:t>
      </w:r>
      <w:r w:rsidRPr="00CC044E">
        <w:t>I’m</w:t>
      </w:r>
      <w:proofErr w:type="gramEnd"/>
      <w:r w:rsidRPr="00CC044E">
        <w:t xml:space="preserve"> usually open to other people's use of my time.</w:t>
      </w:r>
    </w:p>
    <w:p w14:paraId="2CFDA16B" w14:textId="77777777" w:rsidR="007A557B" w:rsidRDefault="007A557B" w:rsidP="007A557B">
      <w:pPr>
        <w:pStyle w:val="ListParagraph"/>
      </w:pPr>
    </w:p>
    <w:p w14:paraId="192645DD" w14:textId="77777777" w:rsidR="007A557B" w:rsidRDefault="007A557B" w:rsidP="00D17B7B">
      <w:pPr>
        <w:pStyle w:val="ListParagraph"/>
        <w:numPr>
          <w:ilvl w:val="0"/>
          <w:numId w:val="22"/>
        </w:numPr>
        <w:spacing w:after="160" w:line="259" w:lineRule="auto"/>
      </w:pPr>
      <w:r>
        <w:t>A</w:t>
      </w:r>
      <w:proofErr w:type="gramStart"/>
      <w:r>
        <w:t xml:space="preserve">)  </w:t>
      </w:r>
      <w:r w:rsidRPr="00CC044E">
        <w:t>I</w:t>
      </w:r>
      <w:proofErr w:type="gramEnd"/>
      <w:r w:rsidRPr="00CC044E">
        <w:t xml:space="preserve"> usually introduce myself at social gatherings.</w:t>
      </w:r>
    </w:p>
    <w:p w14:paraId="6C52FE68" w14:textId="77777777" w:rsidR="007A557B" w:rsidRDefault="007A557B" w:rsidP="007A557B">
      <w:pPr>
        <w:pStyle w:val="ListParagraph"/>
      </w:pPr>
      <w:r>
        <w:t>B</w:t>
      </w:r>
      <w:proofErr w:type="gramStart"/>
      <w:r>
        <w:t xml:space="preserve">)  </w:t>
      </w:r>
      <w:r w:rsidRPr="00CC044E">
        <w:t>I</w:t>
      </w:r>
      <w:proofErr w:type="gramEnd"/>
      <w:r w:rsidRPr="00CC044E">
        <w:t xml:space="preserve"> usually wait for others to introduce themselves to me at social</w:t>
      </w:r>
      <w:r>
        <w:t xml:space="preserve"> </w:t>
      </w:r>
      <w:r w:rsidRPr="00CC044E">
        <w:t>gatherings.</w:t>
      </w:r>
    </w:p>
    <w:p w14:paraId="46F6D4CA" w14:textId="77777777" w:rsidR="007A557B" w:rsidRDefault="007A557B" w:rsidP="007A557B">
      <w:pPr>
        <w:pStyle w:val="ListParagraph"/>
      </w:pPr>
    </w:p>
    <w:p w14:paraId="064E30B6" w14:textId="77777777" w:rsidR="007A557B" w:rsidRDefault="007A557B" w:rsidP="00D17B7B">
      <w:pPr>
        <w:pStyle w:val="ListParagraph"/>
        <w:numPr>
          <w:ilvl w:val="0"/>
          <w:numId w:val="22"/>
        </w:numPr>
        <w:spacing w:after="160" w:line="259" w:lineRule="auto"/>
      </w:pPr>
      <w:r>
        <w:t>A</w:t>
      </w:r>
      <w:proofErr w:type="gramStart"/>
      <w:r>
        <w:t xml:space="preserve">)  </w:t>
      </w:r>
      <w:r w:rsidRPr="00CC044E">
        <w:t>I</w:t>
      </w:r>
      <w:proofErr w:type="gramEnd"/>
      <w:r w:rsidRPr="00CC044E">
        <w:t xml:space="preserve"> usually focus my conversations on the interests of the people involved, even if that means </w:t>
      </w:r>
    </w:p>
    <w:p w14:paraId="00AF7C1B" w14:textId="77777777" w:rsidR="007A557B" w:rsidRDefault="007A557B" w:rsidP="007A557B">
      <w:pPr>
        <w:pStyle w:val="ListParagraph"/>
      </w:pPr>
      <w:r>
        <w:t xml:space="preserve">      </w:t>
      </w:r>
      <w:r w:rsidRPr="00CC044E">
        <w:t>straying from the business or subject at hand.</w:t>
      </w:r>
    </w:p>
    <w:p w14:paraId="6738BDF2" w14:textId="77777777" w:rsidR="007A557B" w:rsidRDefault="007A557B" w:rsidP="007A557B">
      <w:pPr>
        <w:pStyle w:val="ListParagraph"/>
      </w:pPr>
      <w:r>
        <w:t>B</w:t>
      </w:r>
      <w:proofErr w:type="gramStart"/>
      <w:r>
        <w:t xml:space="preserve">)  </w:t>
      </w:r>
      <w:r w:rsidRPr="00CC044E">
        <w:t>I</w:t>
      </w:r>
      <w:proofErr w:type="gramEnd"/>
      <w:r w:rsidRPr="00CC044E">
        <w:t xml:space="preserve"> usually focus my conversations on the task, issue, business, or subject</w:t>
      </w:r>
      <w:r>
        <w:t xml:space="preserve"> </w:t>
      </w:r>
      <w:r w:rsidRPr="00CC044E">
        <w:t>at hand.</w:t>
      </w:r>
    </w:p>
    <w:p w14:paraId="06DBD837" w14:textId="77777777" w:rsidR="007A557B" w:rsidRDefault="007A557B" w:rsidP="007A557B">
      <w:pPr>
        <w:pStyle w:val="ListParagraph"/>
      </w:pPr>
    </w:p>
    <w:p w14:paraId="3B02791E" w14:textId="77777777" w:rsidR="007A557B" w:rsidRDefault="007A557B" w:rsidP="00D17B7B">
      <w:pPr>
        <w:pStyle w:val="ListParagraph"/>
        <w:numPr>
          <w:ilvl w:val="0"/>
          <w:numId w:val="22"/>
        </w:numPr>
        <w:spacing w:after="160" w:line="259" w:lineRule="auto"/>
      </w:pPr>
      <w:r>
        <w:t>A</w:t>
      </w:r>
      <w:proofErr w:type="gramStart"/>
      <w:r>
        <w:t xml:space="preserve">)  </w:t>
      </w:r>
      <w:r w:rsidRPr="00CC044E">
        <w:t>I’m</w:t>
      </w:r>
      <w:proofErr w:type="gramEnd"/>
      <w:r w:rsidRPr="00CC044E">
        <w:t xml:space="preserve"> usually not assertive, and I can be patient with a slow pace.</w:t>
      </w:r>
    </w:p>
    <w:p w14:paraId="68ED4425" w14:textId="77777777" w:rsidR="007A557B" w:rsidRDefault="007A557B" w:rsidP="007A557B">
      <w:pPr>
        <w:pStyle w:val="ListParagraph"/>
      </w:pPr>
      <w:r>
        <w:t>B</w:t>
      </w:r>
      <w:proofErr w:type="gramStart"/>
      <w:r>
        <w:t xml:space="preserve">)  </w:t>
      </w:r>
      <w:r w:rsidRPr="004C5B7E">
        <w:t>I’m</w:t>
      </w:r>
      <w:proofErr w:type="gramEnd"/>
      <w:r w:rsidRPr="004C5B7E">
        <w:t xml:space="preserve"> usually assertive, and at times I can be impatient with a slow pace.</w:t>
      </w:r>
    </w:p>
    <w:p w14:paraId="715C2DE2" w14:textId="77777777" w:rsidR="007A557B" w:rsidRDefault="007A557B" w:rsidP="007A557B">
      <w:pPr>
        <w:pStyle w:val="ListParagraph"/>
      </w:pPr>
    </w:p>
    <w:p w14:paraId="78592D43" w14:textId="77777777" w:rsidR="007A557B" w:rsidRDefault="007A557B" w:rsidP="00D17B7B">
      <w:pPr>
        <w:pStyle w:val="ListParagraph"/>
        <w:numPr>
          <w:ilvl w:val="0"/>
          <w:numId w:val="22"/>
        </w:numPr>
        <w:spacing w:after="160" w:line="259" w:lineRule="auto"/>
      </w:pPr>
      <w:r>
        <w:t>A</w:t>
      </w:r>
      <w:proofErr w:type="gramStart"/>
      <w:r>
        <w:t xml:space="preserve">)  </w:t>
      </w:r>
      <w:r w:rsidRPr="004C5B7E">
        <w:t>I</w:t>
      </w:r>
      <w:proofErr w:type="gramEnd"/>
      <w:r w:rsidRPr="004C5B7E">
        <w:t xml:space="preserve"> usually make decisions based on facts or evidence.</w:t>
      </w:r>
    </w:p>
    <w:p w14:paraId="102A4E6A" w14:textId="77777777" w:rsidR="007A557B" w:rsidRDefault="007A557B" w:rsidP="007A557B">
      <w:pPr>
        <w:pStyle w:val="ListParagraph"/>
      </w:pPr>
      <w:r>
        <w:t>B</w:t>
      </w:r>
      <w:proofErr w:type="gramStart"/>
      <w:r>
        <w:t xml:space="preserve">)  </w:t>
      </w:r>
      <w:r w:rsidRPr="004C5B7E">
        <w:t>I</w:t>
      </w:r>
      <w:proofErr w:type="gramEnd"/>
      <w:r w:rsidRPr="004C5B7E">
        <w:t xml:space="preserve"> usually make decisions based on feelings, experiences, or relationships.</w:t>
      </w:r>
    </w:p>
    <w:p w14:paraId="420F01B7" w14:textId="77777777" w:rsidR="007A557B" w:rsidRDefault="007A557B" w:rsidP="007A557B">
      <w:pPr>
        <w:pStyle w:val="ListParagraph"/>
      </w:pPr>
    </w:p>
    <w:p w14:paraId="54C18EB7" w14:textId="77777777" w:rsidR="007A557B" w:rsidRDefault="007A557B" w:rsidP="00D17B7B">
      <w:pPr>
        <w:pStyle w:val="ListParagraph"/>
        <w:numPr>
          <w:ilvl w:val="0"/>
          <w:numId w:val="22"/>
        </w:numPr>
        <w:spacing w:after="160" w:line="259" w:lineRule="auto"/>
      </w:pPr>
      <w:r>
        <w:t>A</w:t>
      </w:r>
      <w:proofErr w:type="gramStart"/>
      <w:r>
        <w:t xml:space="preserve">)  </w:t>
      </w:r>
      <w:r w:rsidRPr="004C5B7E">
        <w:t>I</w:t>
      </w:r>
      <w:proofErr w:type="gramEnd"/>
      <w:r w:rsidRPr="004C5B7E">
        <w:t xml:space="preserve"> often join in group conversations.</w:t>
      </w:r>
    </w:p>
    <w:p w14:paraId="208CD607" w14:textId="77777777" w:rsidR="007A557B" w:rsidRDefault="007A557B" w:rsidP="007A557B">
      <w:pPr>
        <w:pStyle w:val="ListParagraph"/>
      </w:pPr>
      <w:r>
        <w:t>B</w:t>
      </w:r>
      <w:proofErr w:type="gramStart"/>
      <w:r>
        <w:t xml:space="preserve">)  </w:t>
      </w:r>
      <w:r w:rsidRPr="004C5B7E">
        <w:t>I</w:t>
      </w:r>
      <w:proofErr w:type="gramEnd"/>
      <w:r w:rsidRPr="004C5B7E">
        <w:t xml:space="preserve"> don't often join in group conversations.</w:t>
      </w:r>
    </w:p>
    <w:p w14:paraId="55FB9253" w14:textId="77777777" w:rsidR="007A557B" w:rsidRDefault="007A557B" w:rsidP="007A557B">
      <w:pPr>
        <w:pStyle w:val="ListParagraph"/>
      </w:pPr>
    </w:p>
    <w:p w14:paraId="2F295471" w14:textId="77777777" w:rsidR="007A557B" w:rsidRDefault="007A557B" w:rsidP="00D17B7B">
      <w:pPr>
        <w:pStyle w:val="ListParagraph"/>
        <w:numPr>
          <w:ilvl w:val="0"/>
          <w:numId w:val="22"/>
        </w:numPr>
        <w:spacing w:after="160" w:line="259" w:lineRule="auto"/>
      </w:pPr>
      <w:r>
        <w:t>A</w:t>
      </w:r>
      <w:proofErr w:type="gramStart"/>
      <w:r>
        <w:t xml:space="preserve">)  </w:t>
      </w:r>
      <w:r w:rsidRPr="004C5B7E">
        <w:t>I</w:t>
      </w:r>
      <w:proofErr w:type="gramEnd"/>
      <w:r w:rsidRPr="004C5B7E">
        <w:t xml:space="preserve"> usually like to work with and through others, providing support when possible.</w:t>
      </w:r>
    </w:p>
    <w:p w14:paraId="5F99482B" w14:textId="77777777" w:rsidR="007A557B" w:rsidRDefault="007A557B" w:rsidP="007A557B">
      <w:pPr>
        <w:pStyle w:val="ListParagraph"/>
      </w:pPr>
      <w:r>
        <w:t>B</w:t>
      </w:r>
      <w:proofErr w:type="gramStart"/>
      <w:r>
        <w:t xml:space="preserve">)  </w:t>
      </w:r>
      <w:r w:rsidRPr="004C5B7E">
        <w:t>I</w:t>
      </w:r>
      <w:proofErr w:type="gramEnd"/>
      <w:r w:rsidRPr="004C5B7E">
        <w:t xml:space="preserve"> usually like to work alone or dictate the conditions in terms of how others are involved.</w:t>
      </w:r>
    </w:p>
    <w:p w14:paraId="167280A6" w14:textId="77777777" w:rsidR="007A557B" w:rsidRDefault="007A557B" w:rsidP="007A557B">
      <w:pPr>
        <w:pStyle w:val="ListParagraph"/>
      </w:pPr>
    </w:p>
    <w:p w14:paraId="41BE30C7" w14:textId="77777777" w:rsidR="007A557B" w:rsidRDefault="007A557B" w:rsidP="00D17B7B">
      <w:pPr>
        <w:pStyle w:val="ListParagraph"/>
        <w:numPr>
          <w:ilvl w:val="0"/>
          <w:numId w:val="22"/>
        </w:numPr>
        <w:spacing w:after="160" w:line="259" w:lineRule="auto"/>
      </w:pPr>
      <w:r>
        <w:t>A</w:t>
      </w:r>
      <w:proofErr w:type="gramStart"/>
      <w:r>
        <w:t xml:space="preserve">)  </w:t>
      </w:r>
      <w:r w:rsidRPr="004C5B7E">
        <w:t>I</w:t>
      </w:r>
      <w:proofErr w:type="gramEnd"/>
      <w:r w:rsidRPr="004C5B7E">
        <w:t xml:space="preserve"> usually ask questions or speak hesitantly and indirectly.</w:t>
      </w:r>
    </w:p>
    <w:p w14:paraId="38621F48" w14:textId="77777777" w:rsidR="007A557B" w:rsidRDefault="007A557B" w:rsidP="007A557B">
      <w:pPr>
        <w:pStyle w:val="ListParagraph"/>
      </w:pPr>
      <w:r>
        <w:t>B</w:t>
      </w:r>
      <w:proofErr w:type="gramStart"/>
      <w:r>
        <w:t xml:space="preserve">)  </w:t>
      </w:r>
      <w:r w:rsidRPr="004C5B7E">
        <w:t>I</w:t>
      </w:r>
      <w:proofErr w:type="gramEnd"/>
      <w:r w:rsidRPr="004C5B7E">
        <w:t xml:space="preserve"> usually make empathic statements or directly expressed opinions.</w:t>
      </w:r>
    </w:p>
    <w:p w14:paraId="2756D098" w14:textId="77777777" w:rsidR="007A557B" w:rsidRDefault="007A557B" w:rsidP="007A557B">
      <w:pPr>
        <w:pStyle w:val="ListParagraph"/>
      </w:pPr>
    </w:p>
    <w:p w14:paraId="488D1CFA" w14:textId="77777777" w:rsidR="007A557B" w:rsidRDefault="007A557B" w:rsidP="00D17B7B">
      <w:pPr>
        <w:pStyle w:val="ListParagraph"/>
        <w:numPr>
          <w:ilvl w:val="0"/>
          <w:numId w:val="22"/>
        </w:numPr>
        <w:spacing w:after="160" w:line="259" w:lineRule="auto"/>
      </w:pPr>
      <w:r>
        <w:t>A</w:t>
      </w:r>
      <w:proofErr w:type="gramStart"/>
      <w:r>
        <w:t xml:space="preserve">)  </w:t>
      </w:r>
      <w:r w:rsidRPr="004C5B7E">
        <w:t>I</w:t>
      </w:r>
      <w:proofErr w:type="gramEnd"/>
      <w:r w:rsidRPr="004C5B7E">
        <w:t xml:space="preserve"> usually focus mostly on ideas, concepts, or results.</w:t>
      </w:r>
    </w:p>
    <w:p w14:paraId="689D80C7" w14:textId="77777777" w:rsidR="007A557B" w:rsidRDefault="007A557B" w:rsidP="007A557B">
      <w:pPr>
        <w:pStyle w:val="ListParagraph"/>
      </w:pPr>
      <w:r>
        <w:t>B</w:t>
      </w:r>
      <w:proofErr w:type="gramStart"/>
      <w:r>
        <w:t xml:space="preserve">)  </w:t>
      </w:r>
      <w:r w:rsidRPr="004C5B7E">
        <w:t>I</w:t>
      </w:r>
      <w:proofErr w:type="gramEnd"/>
      <w:r w:rsidRPr="004C5B7E">
        <w:t xml:space="preserve"> usually focus mostly on </w:t>
      </w:r>
      <w:proofErr w:type="gramStart"/>
      <w:r w:rsidRPr="004C5B7E">
        <w:t>persons</w:t>
      </w:r>
      <w:proofErr w:type="gramEnd"/>
      <w:r w:rsidRPr="004C5B7E">
        <w:t>, interactions, and feelings.</w:t>
      </w:r>
    </w:p>
    <w:p w14:paraId="7D6249F3" w14:textId="77777777" w:rsidR="007A557B" w:rsidRDefault="007A557B" w:rsidP="007A557B">
      <w:pPr>
        <w:pStyle w:val="ListParagraph"/>
      </w:pPr>
    </w:p>
    <w:p w14:paraId="3EBBF28D" w14:textId="77777777" w:rsidR="007A557B" w:rsidRDefault="007A557B" w:rsidP="00D17B7B">
      <w:pPr>
        <w:pStyle w:val="ListParagraph"/>
        <w:numPr>
          <w:ilvl w:val="0"/>
          <w:numId w:val="22"/>
        </w:numPr>
        <w:spacing w:after="160" w:line="259" w:lineRule="auto"/>
      </w:pPr>
      <w:r>
        <w:t>A</w:t>
      </w:r>
      <w:proofErr w:type="gramStart"/>
      <w:r>
        <w:t xml:space="preserve">)  </w:t>
      </w:r>
      <w:r w:rsidRPr="004C5B7E">
        <w:t>I</w:t>
      </w:r>
      <w:proofErr w:type="gramEnd"/>
      <w:r w:rsidRPr="004C5B7E">
        <w:t xml:space="preserve"> usually use gestures, facial expression, and voice tone to highlight points.</w:t>
      </w:r>
    </w:p>
    <w:p w14:paraId="4B54EE0D" w14:textId="77777777" w:rsidR="007A557B" w:rsidRDefault="007A557B" w:rsidP="007A557B">
      <w:pPr>
        <w:pStyle w:val="ListParagraph"/>
      </w:pPr>
      <w:r>
        <w:t>B</w:t>
      </w:r>
      <w:proofErr w:type="gramStart"/>
      <w:r>
        <w:t xml:space="preserve">)  </w:t>
      </w:r>
      <w:r w:rsidRPr="004C5B7E">
        <w:t>I</w:t>
      </w:r>
      <w:proofErr w:type="gramEnd"/>
      <w:r w:rsidRPr="004C5B7E">
        <w:t xml:space="preserve"> usually don't use gestures, facial expressions, </w:t>
      </w:r>
      <w:proofErr w:type="gramStart"/>
      <w:r w:rsidRPr="004C5B7E">
        <w:t>and</w:t>
      </w:r>
      <w:proofErr w:type="gramEnd"/>
      <w:r w:rsidRPr="004C5B7E">
        <w:t xml:space="preserve"> voice tone to highlight</w:t>
      </w:r>
      <w:r>
        <w:t xml:space="preserve"> </w:t>
      </w:r>
      <w:r w:rsidRPr="004C5B7E">
        <w:t>points.</w:t>
      </w:r>
    </w:p>
    <w:p w14:paraId="143D58F8" w14:textId="77777777" w:rsidR="007A557B" w:rsidRDefault="007A557B" w:rsidP="007A557B">
      <w:pPr>
        <w:pStyle w:val="ListParagraph"/>
      </w:pPr>
    </w:p>
    <w:p w14:paraId="108AD952" w14:textId="77777777" w:rsidR="007A557B" w:rsidRDefault="007A557B" w:rsidP="00D17B7B">
      <w:pPr>
        <w:pStyle w:val="ListParagraph"/>
        <w:numPr>
          <w:ilvl w:val="0"/>
          <w:numId w:val="22"/>
        </w:numPr>
        <w:spacing w:after="160" w:line="259" w:lineRule="auto"/>
      </w:pPr>
      <w:r>
        <w:t>A</w:t>
      </w:r>
      <w:proofErr w:type="gramStart"/>
      <w:r>
        <w:t xml:space="preserve">)  </w:t>
      </w:r>
      <w:r w:rsidRPr="008926D5">
        <w:t>I</w:t>
      </w:r>
      <w:proofErr w:type="gramEnd"/>
      <w:r w:rsidRPr="008926D5">
        <w:t xml:space="preserve"> usually accept others’ points of view (ideas, feelings, and concerns).</w:t>
      </w:r>
    </w:p>
    <w:p w14:paraId="39BFCD3F" w14:textId="77777777" w:rsidR="007A557B" w:rsidRDefault="007A557B" w:rsidP="007A557B">
      <w:pPr>
        <w:pStyle w:val="ListParagraph"/>
      </w:pPr>
      <w:r>
        <w:t>B</w:t>
      </w:r>
      <w:proofErr w:type="gramStart"/>
      <w:r>
        <w:t xml:space="preserve">)  </w:t>
      </w:r>
      <w:r w:rsidRPr="008926D5">
        <w:t>I</w:t>
      </w:r>
      <w:proofErr w:type="gramEnd"/>
      <w:r w:rsidRPr="008926D5">
        <w:t xml:space="preserve"> usually don't accept others' points of view (ideas, feelings, and concerns).</w:t>
      </w:r>
    </w:p>
    <w:p w14:paraId="0E31B50B" w14:textId="77777777" w:rsidR="007A557B" w:rsidRDefault="007A557B" w:rsidP="007A557B">
      <w:pPr>
        <w:pStyle w:val="ListParagraph"/>
      </w:pPr>
    </w:p>
    <w:p w14:paraId="23FB2198" w14:textId="77777777" w:rsidR="007A557B" w:rsidRDefault="007A557B" w:rsidP="00D17B7B">
      <w:pPr>
        <w:pStyle w:val="ListParagraph"/>
        <w:numPr>
          <w:ilvl w:val="0"/>
          <w:numId w:val="22"/>
        </w:numPr>
        <w:spacing w:after="160" w:line="259" w:lineRule="auto"/>
      </w:pPr>
      <w:r>
        <w:t>A</w:t>
      </w:r>
      <w:proofErr w:type="gramStart"/>
      <w:r>
        <w:t xml:space="preserve">)  </w:t>
      </w:r>
      <w:r w:rsidRPr="008926D5">
        <w:t>I</w:t>
      </w:r>
      <w:proofErr w:type="gramEnd"/>
      <w:r w:rsidRPr="008926D5">
        <w:t xml:space="preserve"> usually respond to risk and change in a cautious or predictable manner.</w:t>
      </w:r>
    </w:p>
    <w:p w14:paraId="74447957" w14:textId="77777777" w:rsidR="007A557B" w:rsidRDefault="007A557B" w:rsidP="007A557B">
      <w:pPr>
        <w:pStyle w:val="ListParagraph"/>
      </w:pPr>
      <w:r>
        <w:t>B</w:t>
      </w:r>
      <w:proofErr w:type="gramStart"/>
      <w:r>
        <w:t xml:space="preserve">)  </w:t>
      </w:r>
      <w:r w:rsidRPr="008926D5">
        <w:t>I</w:t>
      </w:r>
      <w:proofErr w:type="gramEnd"/>
      <w:r w:rsidRPr="008926D5">
        <w:t xml:space="preserve"> usually respond to risk and change in a lively or unpredictable manner.</w:t>
      </w:r>
    </w:p>
    <w:p w14:paraId="01EFF67F" w14:textId="77777777" w:rsidR="007A557B" w:rsidRDefault="007A557B" w:rsidP="007A557B">
      <w:pPr>
        <w:pStyle w:val="ListParagraph"/>
      </w:pPr>
    </w:p>
    <w:p w14:paraId="6DD00B39" w14:textId="77777777" w:rsidR="007A557B" w:rsidRDefault="007A557B" w:rsidP="00D17B7B">
      <w:pPr>
        <w:pStyle w:val="ListParagraph"/>
        <w:numPr>
          <w:ilvl w:val="0"/>
          <w:numId w:val="22"/>
        </w:numPr>
        <w:spacing w:after="160" w:line="259" w:lineRule="auto"/>
      </w:pPr>
      <w:r>
        <w:t>A</w:t>
      </w:r>
      <w:proofErr w:type="gramStart"/>
      <w:r>
        <w:t xml:space="preserve">)  </w:t>
      </w:r>
      <w:r w:rsidRPr="008926D5">
        <w:t>I</w:t>
      </w:r>
      <w:proofErr w:type="gramEnd"/>
      <w:r w:rsidRPr="008926D5">
        <w:t xml:space="preserve"> usually prefer to keep personal feelings and thoughts private, sharing only when I wish to </w:t>
      </w:r>
    </w:p>
    <w:p w14:paraId="614B868A" w14:textId="77777777" w:rsidR="007A557B" w:rsidRDefault="007A557B" w:rsidP="007A557B">
      <w:pPr>
        <w:pStyle w:val="ListParagraph"/>
      </w:pPr>
      <w:r>
        <w:t xml:space="preserve">      </w:t>
      </w:r>
      <w:r w:rsidRPr="008926D5">
        <w:t>do so</w:t>
      </w:r>
    </w:p>
    <w:p w14:paraId="29753E37" w14:textId="77777777" w:rsidR="007A557B" w:rsidRDefault="007A557B" w:rsidP="007A557B">
      <w:pPr>
        <w:pStyle w:val="ListParagraph"/>
      </w:pPr>
      <w:r>
        <w:t>B</w:t>
      </w:r>
      <w:proofErr w:type="gramStart"/>
      <w:r>
        <w:t xml:space="preserve">)  </w:t>
      </w:r>
      <w:r w:rsidRPr="008926D5">
        <w:t>I</w:t>
      </w:r>
      <w:proofErr w:type="gramEnd"/>
      <w:r w:rsidRPr="008926D5">
        <w:t xml:space="preserve"> usually find it natural and easy to share and talk about my feelings with</w:t>
      </w:r>
      <w:r>
        <w:t xml:space="preserve"> </w:t>
      </w:r>
      <w:r w:rsidRPr="008926D5">
        <w:t>others.</w:t>
      </w:r>
    </w:p>
    <w:p w14:paraId="11E094E8" w14:textId="77777777" w:rsidR="007A557B" w:rsidRDefault="007A557B" w:rsidP="007A557B">
      <w:pPr>
        <w:pStyle w:val="ListParagraph"/>
      </w:pPr>
    </w:p>
    <w:p w14:paraId="6FBD4259" w14:textId="77777777" w:rsidR="007A557B" w:rsidRDefault="007A557B" w:rsidP="00D17B7B">
      <w:pPr>
        <w:pStyle w:val="ListParagraph"/>
        <w:numPr>
          <w:ilvl w:val="0"/>
          <w:numId w:val="22"/>
        </w:numPr>
        <w:spacing w:after="160" w:line="259" w:lineRule="auto"/>
      </w:pPr>
      <w:r>
        <w:t>A</w:t>
      </w:r>
      <w:proofErr w:type="gramStart"/>
      <w:r>
        <w:t xml:space="preserve">)  </w:t>
      </w:r>
      <w:r w:rsidRPr="008926D5">
        <w:t>I</w:t>
      </w:r>
      <w:proofErr w:type="gramEnd"/>
      <w:r w:rsidRPr="008926D5">
        <w:t xml:space="preserve"> usually look for new or different experiences and situations.</w:t>
      </w:r>
    </w:p>
    <w:p w14:paraId="4AA747C4" w14:textId="77777777" w:rsidR="007A557B" w:rsidRDefault="007A557B" w:rsidP="007A557B">
      <w:pPr>
        <w:pStyle w:val="ListParagraph"/>
      </w:pPr>
      <w:r>
        <w:t>B</w:t>
      </w:r>
      <w:proofErr w:type="gramStart"/>
      <w:r>
        <w:t xml:space="preserve">)  </w:t>
      </w:r>
      <w:r w:rsidRPr="008926D5">
        <w:t>I</w:t>
      </w:r>
      <w:proofErr w:type="gramEnd"/>
      <w:r w:rsidRPr="008926D5">
        <w:t xml:space="preserve"> usually choose known or similar situations and relationships.</w:t>
      </w:r>
    </w:p>
    <w:p w14:paraId="0E7918BA" w14:textId="77777777" w:rsidR="007A557B" w:rsidRDefault="007A557B" w:rsidP="007A557B">
      <w:pPr>
        <w:pStyle w:val="ListParagraph"/>
      </w:pPr>
    </w:p>
    <w:p w14:paraId="56B647F9" w14:textId="77777777" w:rsidR="007A557B" w:rsidRDefault="007A557B" w:rsidP="00D17B7B">
      <w:pPr>
        <w:pStyle w:val="ListParagraph"/>
        <w:numPr>
          <w:ilvl w:val="0"/>
          <w:numId w:val="22"/>
        </w:numPr>
        <w:spacing w:after="160" w:line="259" w:lineRule="auto"/>
      </w:pPr>
      <w:r>
        <w:t>A</w:t>
      </w:r>
      <w:proofErr w:type="gramStart"/>
      <w:r>
        <w:t xml:space="preserve">)  </w:t>
      </w:r>
      <w:r w:rsidRPr="008926D5">
        <w:t>I’m</w:t>
      </w:r>
      <w:proofErr w:type="gramEnd"/>
      <w:r w:rsidRPr="008926D5">
        <w:t xml:space="preserve"> usually responsive to others’ agendas, interests, and concerns.</w:t>
      </w:r>
    </w:p>
    <w:p w14:paraId="29F40256" w14:textId="77777777" w:rsidR="007A557B" w:rsidRDefault="007A557B" w:rsidP="007A557B">
      <w:pPr>
        <w:pStyle w:val="ListParagraph"/>
      </w:pPr>
      <w:r>
        <w:t>B</w:t>
      </w:r>
      <w:proofErr w:type="gramStart"/>
      <w:r>
        <w:t xml:space="preserve">)  </w:t>
      </w:r>
      <w:r w:rsidRPr="008926D5">
        <w:t>I’m</w:t>
      </w:r>
      <w:proofErr w:type="gramEnd"/>
      <w:r w:rsidRPr="008926D5">
        <w:t xml:space="preserve"> usually directed toward my own agendas, interests, and concerns.</w:t>
      </w:r>
    </w:p>
    <w:p w14:paraId="110A5FC8" w14:textId="77777777" w:rsidR="007A557B" w:rsidRDefault="007A557B" w:rsidP="007A557B">
      <w:pPr>
        <w:pStyle w:val="ListParagraph"/>
      </w:pPr>
    </w:p>
    <w:p w14:paraId="56093A85" w14:textId="77777777" w:rsidR="007A557B" w:rsidRDefault="007A557B" w:rsidP="00D17B7B">
      <w:pPr>
        <w:pStyle w:val="ListParagraph"/>
        <w:numPr>
          <w:ilvl w:val="0"/>
          <w:numId w:val="22"/>
        </w:numPr>
        <w:spacing w:after="160" w:line="259" w:lineRule="auto"/>
      </w:pPr>
      <w:r>
        <w:t>A</w:t>
      </w:r>
      <w:proofErr w:type="gramStart"/>
      <w:r>
        <w:t xml:space="preserve">)  </w:t>
      </w:r>
      <w:r w:rsidRPr="008926D5">
        <w:t>I</w:t>
      </w:r>
      <w:proofErr w:type="gramEnd"/>
      <w:r w:rsidRPr="008926D5">
        <w:t xml:space="preserve"> usually respond to conflict slowly and indirectly.</w:t>
      </w:r>
    </w:p>
    <w:p w14:paraId="3B16E95E" w14:textId="77777777" w:rsidR="007A557B" w:rsidRDefault="007A557B" w:rsidP="007A557B">
      <w:pPr>
        <w:pStyle w:val="ListParagraph"/>
      </w:pPr>
      <w:r>
        <w:t>B</w:t>
      </w:r>
      <w:proofErr w:type="gramStart"/>
      <w:r>
        <w:t xml:space="preserve">)  </w:t>
      </w:r>
      <w:r w:rsidRPr="008926D5">
        <w:t>I</w:t>
      </w:r>
      <w:proofErr w:type="gramEnd"/>
      <w:r w:rsidRPr="008926D5">
        <w:t xml:space="preserve"> usually respond to conflict quickly and directly.</w:t>
      </w:r>
    </w:p>
    <w:p w14:paraId="790387F2" w14:textId="77777777" w:rsidR="007A557B" w:rsidRDefault="007A557B" w:rsidP="007A557B">
      <w:pPr>
        <w:pStyle w:val="ListParagraph"/>
      </w:pPr>
    </w:p>
    <w:p w14:paraId="17835616" w14:textId="77777777" w:rsidR="007A557B" w:rsidRDefault="007A557B" w:rsidP="007A557B">
      <w:pPr>
        <w:pStyle w:val="ListParagraph"/>
      </w:pPr>
    </w:p>
    <w:p w14:paraId="3EF11CA1" w14:textId="77777777" w:rsidR="0056533A" w:rsidRDefault="0056533A">
      <w:pPr>
        <w:rPr>
          <w:b/>
          <w:bCs/>
          <w:i/>
          <w:iCs/>
          <w:sz w:val="28"/>
          <w:szCs w:val="28"/>
        </w:rPr>
      </w:pPr>
      <w:r>
        <w:rPr>
          <w:b/>
          <w:bCs/>
          <w:i/>
          <w:iCs/>
          <w:sz w:val="28"/>
          <w:szCs w:val="28"/>
        </w:rPr>
        <w:br w:type="page"/>
      </w:r>
    </w:p>
    <w:p w14:paraId="570F4366" w14:textId="42F4A880" w:rsidR="0056533A" w:rsidRPr="00A7372F" w:rsidRDefault="0056533A" w:rsidP="0056533A">
      <w:pPr>
        <w:jc w:val="center"/>
        <w:rPr>
          <w:b/>
          <w:bCs/>
          <w:i/>
          <w:iCs/>
          <w:sz w:val="28"/>
          <w:szCs w:val="28"/>
        </w:rPr>
      </w:pPr>
      <w:r w:rsidRPr="00A7372F">
        <w:rPr>
          <w:b/>
          <w:bCs/>
          <w:i/>
          <w:iCs/>
          <w:sz w:val="28"/>
          <w:szCs w:val="28"/>
        </w:rPr>
        <w:lastRenderedPageBreak/>
        <w:t>Scoring Your Platinum Rule Assessment</w:t>
      </w:r>
    </w:p>
    <w:p w14:paraId="2DE80C9D" w14:textId="77777777" w:rsidR="00AC0B79" w:rsidRPr="00FE0950" w:rsidRDefault="00AC0B79" w:rsidP="007643BF">
      <w:pPr>
        <w:spacing w:after="0" w:line="240" w:lineRule="auto"/>
        <w:ind w:left="720"/>
        <w:rPr>
          <w:rFonts w:ascii="Calibri" w:hAnsi="Calibri" w:cs="Calibri"/>
        </w:rPr>
      </w:pPr>
    </w:p>
    <w:p w14:paraId="1BCAB68D" w14:textId="77777777" w:rsidR="00AC0B79" w:rsidRDefault="00AC0B79" w:rsidP="00AC0B79">
      <w:pPr>
        <w:spacing w:after="0" w:line="240" w:lineRule="auto"/>
        <w:rPr>
          <w:rFonts w:ascii="Calibri" w:hAnsi="Calibri" w:cs="Calibri"/>
        </w:rPr>
      </w:pPr>
      <w:bookmarkStart w:id="7" w:name="_Clean_Sweep_Challenge"/>
      <w:bookmarkEnd w:id="7"/>
    </w:p>
    <w:p w14:paraId="43F8E8F8" w14:textId="77777777" w:rsidR="00F44904" w:rsidRPr="000F535B" w:rsidRDefault="00F44904" w:rsidP="00F44904">
      <w:pPr>
        <w:jc w:val="center"/>
        <w:rPr>
          <w:b/>
          <w:bCs/>
        </w:rPr>
      </w:pPr>
      <w:r>
        <w:rPr>
          <w:b/>
          <w:bCs/>
        </w:rPr>
        <w:t xml:space="preserve">Record your answers on the table below for each set of statements. Place a mark next to the statements that you chose. Add the number of responses in each column. </w:t>
      </w:r>
    </w:p>
    <w:p w14:paraId="3F0E41BE" w14:textId="77777777" w:rsidR="00F44904" w:rsidRDefault="00F44904" w:rsidP="00F44904">
      <w:pPr>
        <w:jc w:val="center"/>
      </w:pPr>
      <w:r>
        <w:rPr>
          <w:b/>
          <w:bCs/>
        </w:rPr>
        <w:t xml:space="preserve">       </w:t>
      </w:r>
      <w:r w:rsidRPr="000F535B">
        <w:rPr>
          <w:b/>
          <w:bCs/>
        </w:rPr>
        <w:t>O</w:t>
      </w:r>
      <w:r w:rsidRPr="00AA0492">
        <w:rPr>
          <w:b/>
          <w:bCs/>
        </w:rPr>
        <w:t xml:space="preserve"> </w:t>
      </w:r>
      <w:r w:rsidRPr="00AA0492">
        <w:t xml:space="preserve">   </w:t>
      </w:r>
      <w:r>
        <w:t xml:space="preserve">       </w:t>
      </w:r>
      <w:r>
        <w:tab/>
      </w:r>
      <w:r>
        <w:tab/>
        <w:t xml:space="preserve">    </w:t>
      </w:r>
      <w:r w:rsidRPr="000F535B">
        <w:rPr>
          <w:b/>
          <w:bCs/>
        </w:rPr>
        <w:t>G                                           D</w:t>
      </w:r>
      <w:r>
        <w:rPr>
          <w:b/>
          <w:bCs/>
        </w:rPr>
        <w:t xml:space="preserve">                                        I</w:t>
      </w:r>
    </w:p>
    <w:p w14:paraId="20FCF316" w14:textId="77777777" w:rsidR="00F44904" w:rsidRDefault="00F44904" w:rsidP="00F44904">
      <w:pPr>
        <w:jc w:val="center"/>
      </w:pPr>
      <w:r>
        <w:t>1A     _____                     1B    _____                          2B    _____                       2A    _____</w:t>
      </w:r>
    </w:p>
    <w:p w14:paraId="23065D66" w14:textId="77777777" w:rsidR="00F44904" w:rsidRPr="00DA4609" w:rsidRDefault="00F44904" w:rsidP="00F44904">
      <w:pPr>
        <w:jc w:val="center"/>
      </w:pPr>
      <w:r w:rsidRPr="00DA4609">
        <w:t>3B      _____                     3A    _____                          4A    _____                       4B    _____</w:t>
      </w:r>
    </w:p>
    <w:p w14:paraId="4639D3B1" w14:textId="77777777" w:rsidR="00F44904" w:rsidRDefault="00F44904" w:rsidP="00F44904">
      <w:pPr>
        <w:jc w:val="center"/>
      </w:pPr>
      <w:r>
        <w:t>5A      _____                     5B    _____                          6</w:t>
      </w:r>
      <w:proofErr w:type="gramStart"/>
      <w:r>
        <w:t>B    __</w:t>
      </w:r>
      <w:proofErr w:type="gramEnd"/>
      <w:r>
        <w:t>___                       6A    _____</w:t>
      </w:r>
    </w:p>
    <w:p w14:paraId="337B0BA3" w14:textId="77777777" w:rsidR="00F44904" w:rsidRDefault="00F44904" w:rsidP="00F44904">
      <w:pPr>
        <w:jc w:val="center"/>
      </w:pPr>
      <w:r>
        <w:t>7B      _____                     7A    _____                         8A    _____                       8B    _____</w:t>
      </w:r>
    </w:p>
    <w:p w14:paraId="127A39FE" w14:textId="77777777" w:rsidR="00F44904" w:rsidRDefault="00F44904" w:rsidP="00F44904">
      <w:pPr>
        <w:jc w:val="center"/>
      </w:pPr>
      <w:r>
        <w:t>9A       _____                     9B    _____                         10B   _____                      10A   _____</w:t>
      </w:r>
    </w:p>
    <w:p w14:paraId="760F8D94" w14:textId="77777777" w:rsidR="00F44904" w:rsidRDefault="00F44904" w:rsidP="00F44904">
      <w:pPr>
        <w:jc w:val="center"/>
      </w:pPr>
      <w:r>
        <w:t>11B    _____                   11A    _____                        12A   _____                      12B   _____</w:t>
      </w:r>
    </w:p>
    <w:p w14:paraId="4DB74B78" w14:textId="77777777" w:rsidR="00F44904" w:rsidRDefault="00F44904" w:rsidP="00F44904">
      <w:pPr>
        <w:jc w:val="center"/>
      </w:pPr>
      <w:r>
        <w:t>13A    _____                   13B    _____                        14B   _____                      14A   _____</w:t>
      </w:r>
    </w:p>
    <w:p w14:paraId="0BD7193B" w14:textId="77777777" w:rsidR="00F44904" w:rsidRDefault="00F44904" w:rsidP="00F44904">
      <w:pPr>
        <w:jc w:val="center"/>
      </w:pPr>
      <w:r>
        <w:t>15B    _____                   15A    _____                        16A   _____                      16B   _____</w:t>
      </w:r>
    </w:p>
    <w:p w14:paraId="55EFAFB8" w14:textId="77777777" w:rsidR="00F44904" w:rsidRDefault="00F44904" w:rsidP="00F44904">
      <w:pPr>
        <w:jc w:val="center"/>
      </w:pPr>
      <w:r>
        <w:t>17A    _____                   17B    _____                        18B   _____                      18A   _____</w:t>
      </w:r>
    </w:p>
    <w:p w14:paraId="67350407" w14:textId="561A3F2E" w:rsidR="00F44904" w:rsidRPr="00CC17B7" w:rsidRDefault="00F44904" w:rsidP="00F44904">
      <w:pPr>
        <w:rPr>
          <w:b/>
          <w:bCs/>
        </w:rPr>
      </w:pPr>
      <w:r w:rsidRPr="00CC17B7">
        <w:rPr>
          <w:b/>
          <w:bCs/>
        </w:rPr>
        <w:t xml:space="preserve">  Total      </w:t>
      </w:r>
      <w:r>
        <w:rPr>
          <w:b/>
          <w:bCs/>
        </w:rPr>
        <w:t>_O____________</w:t>
      </w:r>
      <w:proofErr w:type="gramStart"/>
      <w:r>
        <w:rPr>
          <w:b/>
          <w:bCs/>
        </w:rPr>
        <w:tab/>
      </w:r>
      <w:r>
        <w:rPr>
          <w:b/>
          <w:bCs/>
        </w:rPr>
        <w:tab/>
        <w:t>_G_______________             D_______________</w:t>
      </w:r>
      <w:r>
        <w:rPr>
          <w:b/>
          <w:bCs/>
        </w:rPr>
        <w:tab/>
        <w:t xml:space="preserve">     I</w:t>
      </w:r>
      <w:proofErr w:type="gramEnd"/>
      <w:r>
        <w:rPr>
          <w:b/>
          <w:bCs/>
        </w:rPr>
        <w:t>________________</w:t>
      </w:r>
    </w:p>
    <w:p w14:paraId="77E866BE" w14:textId="77777777" w:rsidR="00F44904" w:rsidRDefault="00F44904" w:rsidP="00F44904">
      <w:r>
        <w:t xml:space="preserve"> </w:t>
      </w:r>
    </w:p>
    <w:p w14:paraId="29BA7DF0" w14:textId="77777777" w:rsidR="00F44904" w:rsidRDefault="00F44904" w:rsidP="00F44904">
      <w:r>
        <w:t>Next, compare the O and G columns. Which letter had the highest total? _____</w:t>
      </w:r>
    </w:p>
    <w:p w14:paraId="727E1DDA" w14:textId="77777777" w:rsidR="00F44904" w:rsidRDefault="00F44904" w:rsidP="00F44904">
      <w:r>
        <w:t>Compare the D and I columns. Which letter had the highest total? _____</w:t>
      </w:r>
    </w:p>
    <w:p w14:paraId="6B4C20D7" w14:textId="77777777" w:rsidR="00F44904" w:rsidRDefault="00F44904" w:rsidP="00F44904"/>
    <w:p w14:paraId="6294C0A1" w14:textId="77777777" w:rsidR="00F44904" w:rsidRDefault="00F44904" w:rsidP="00F44904">
      <w:pPr>
        <w:rPr>
          <w:i/>
          <w:iCs/>
        </w:rPr>
      </w:pPr>
      <w:r>
        <w:t xml:space="preserve">If you </w:t>
      </w:r>
      <w:proofErr w:type="gramStart"/>
      <w:r>
        <w:t>chose</w:t>
      </w:r>
      <w:proofErr w:type="gramEnd"/>
      <w:r>
        <w:t xml:space="preserve"> G and D most often, you are likely a </w:t>
      </w:r>
      <w:proofErr w:type="gramStart"/>
      <w:r w:rsidRPr="00575704">
        <w:rPr>
          <w:b/>
          <w:bCs/>
          <w:i/>
          <w:iCs/>
        </w:rPr>
        <w:t>Director</w:t>
      </w:r>
      <w:proofErr w:type="gramEnd"/>
      <w:r>
        <w:rPr>
          <w:i/>
          <w:iCs/>
        </w:rPr>
        <w:t>.</w:t>
      </w:r>
    </w:p>
    <w:p w14:paraId="7FAEC94F" w14:textId="77777777" w:rsidR="00F44904" w:rsidRDefault="00F44904" w:rsidP="00F44904">
      <w:r>
        <w:t xml:space="preserve">If you </w:t>
      </w:r>
      <w:proofErr w:type="gramStart"/>
      <w:r>
        <w:t>chose</w:t>
      </w:r>
      <w:proofErr w:type="gramEnd"/>
      <w:r>
        <w:t xml:space="preserve"> O and D most often, you are likely a </w:t>
      </w:r>
      <w:r w:rsidRPr="00575704">
        <w:rPr>
          <w:b/>
          <w:bCs/>
          <w:i/>
          <w:iCs/>
        </w:rPr>
        <w:t>Socializer</w:t>
      </w:r>
      <w:r>
        <w:t>.</w:t>
      </w:r>
    </w:p>
    <w:p w14:paraId="6F6DE052" w14:textId="77777777" w:rsidR="00F44904" w:rsidRDefault="00F44904" w:rsidP="00F44904">
      <w:r>
        <w:t xml:space="preserve">If you </w:t>
      </w:r>
      <w:proofErr w:type="gramStart"/>
      <w:r>
        <w:t>chose</w:t>
      </w:r>
      <w:proofErr w:type="gramEnd"/>
      <w:r>
        <w:t xml:space="preserve"> O and I most often, you are likely a </w:t>
      </w:r>
      <w:r w:rsidRPr="00575704">
        <w:rPr>
          <w:b/>
          <w:bCs/>
          <w:i/>
          <w:iCs/>
        </w:rPr>
        <w:t>Relator</w:t>
      </w:r>
      <w:r>
        <w:t>.</w:t>
      </w:r>
    </w:p>
    <w:p w14:paraId="6543971C" w14:textId="77777777" w:rsidR="00F44904" w:rsidRDefault="00F44904" w:rsidP="00F44904">
      <w:r>
        <w:t xml:space="preserve">If you </w:t>
      </w:r>
      <w:proofErr w:type="gramStart"/>
      <w:r>
        <w:t>chose</w:t>
      </w:r>
      <w:proofErr w:type="gramEnd"/>
      <w:r>
        <w:t xml:space="preserve"> G and I most often, you are likely a </w:t>
      </w:r>
      <w:r w:rsidRPr="00836DDE">
        <w:rPr>
          <w:b/>
          <w:bCs/>
          <w:i/>
          <w:iCs/>
        </w:rPr>
        <w:t>Thinker</w:t>
      </w:r>
      <w:r>
        <w:t>.</w:t>
      </w:r>
    </w:p>
    <w:p w14:paraId="45BCB143" w14:textId="672B371E" w:rsidR="0009761D" w:rsidRPr="00EF627E" w:rsidRDefault="0009761D" w:rsidP="00EF627E">
      <w:pPr>
        <w:spacing w:after="0" w:line="240" w:lineRule="auto"/>
        <w:rPr>
          <w:rFonts w:ascii="Calibri" w:hAnsi="Calibri" w:cs="Calibri"/>
        </w:rPr>
      </w:pPr>
    </w:p>
    <w:sectPr w:rsidR="0009761D" w:rsidRPr="00EF627E"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2"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5"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9CB505D"/>
    <w:multiLevelType w:val="hybridMultilevel"/>
    <w:tmpl w:val="A934A5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C05E78"/>
    <w:multiLevelType w:val="multilevel"/>
    <w:tmpl w:val="BCEAE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795862"/>
    <w:multiLevelType w:val="multilevel"/>
    <w:tmpl w:val="E0467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78D68D7"/>
    <w:multiLevelType w:val="hybridMultilevel"/>
    <w:tmpl w:val="9F60C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7070F71"/>
    <w:multiLevelType w:val="multilevel"/>
    <w:tmpl w:val="265AA8A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4440EF9"/>
    <w:multiLevelType w:val="hybridMultilevel"/>
    <w:tmpl w:val="275C6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0282C65"/>
    <w:multiLevelType w:val="multilevel"/>
    <w:tmpl w:val="A6C69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A773770"/>
    <w:multiLevelType w:val="multilevel"/>
    <w:tmpl w:val="286AD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AC846CF"/>
    <w:multiLevelType w:val="multilevel"/>
    <w:tmpl w:val="7B38B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B403579"/>
    <w:multiLevelType w:val="hybridMultilevel"/>
    <w:tmpl w:val="A4C2353E"/>
    <w:lvl w:ilvl="0" w:tplc="6BA061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622F2F"/>
    <w:multiLevelType w:val="multilevel"/>
    <w:tmpl w:val="CCF44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C6D7278"/>
    <w:multiLevelType w:val="hybridMultilevel"/>
    <w:tmpl w:val="63820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64459D3"/>
    <w:multiLevelType w:val="multilevel"/>
    <w:tmpl w:val="7556E04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A4A2F20"/>
    <w:multiLevelType w:val="multilevel"/>
    <w:tmpl w:val="55620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C7B532E"/>
    <w:multiLevelType w:val="hybridMultilevel"/>
    <w:tmpl w:val="C15A2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F506BA1"/>
    <w:multiLevelType w:val="multilevel"/>
    <w:tmpl w:val="A118B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150974933">
    <w:abstractNumId w:val="5"/>
  </w:num>
  <w:num w:numId="2" w16cid:durableId="1338269453">
    <w:abstractNumId w:val="3"/>
  </w:num>
  <w:num w:numId="3" w16cid:durableId="81798842">
    <w:abstractNumId w:val="2"/>
  </w:num>
  <w:num w:numId="4" w16cid:durableId="1978027463">
    <w:abstractNumId w:val="4"/>
  </w:num>
  <w:num w:numId="5" w16cid:durableId="1562979981">
    <w:abstractNumId w:val="1"/>
  </w:num>
  <w:num w:numId="6" w16cid:durableId="747922025">
    <w:abstractNumId w:val="0"/>
  </w:num>
  <w:num w:numId="7" w16cid:durableId="343094259">
    <w:abstractNumId w:val="9"/>
  </w:num>
  <w:num w:numId="8" w16cid:durableId="2108648377">
    <w:abstractNumId w:val="17"/>
  </w:num>
  <w:num w:numId="9" w16cid:durableId="1745952646">
    <w:abstractNumId w:val="6"/>
  </w:num>
  <w:num w:numId="10" w16cid:durableId="1269386964">
    <w:abstractNumId w:val="11"/>
  </w:num>
  <w:num w:numId="11" w16cid:durableId="153110303">
    <w:abstractNumId w:val="21"/>
  </w:num>
  <w:num w:numId="12" w16cid:durableId="1078474918">
    <w:abstractNumId w:val="7"/>
  </w:num>
  <w:num w:numId="13" w16cid:durableId="1883399532">
    <w:abstractNumId w:val="14"/>
  </w:num>
  <w:num w:numId="14" w16cid:durableId="472334609">
    <w:abstractNumId w:val="13"/>
  </w:num>
  <w:num w:numId="15" w16cid:durableId="751389045">
    <w:abstractNumId w:val="16"/>
  </w:num>
  <w:num w:numId="16" w16cid:durableId="1512447593">
    <w:abstractNumId w:val="10"/>
  </w:num>
  <w:num w:numId="17" w16cid:durableId="1611282196">
    <w:abstractNumId w:val="12"/>
  </w:num>
  <w:num w:numId="18" w16cid:durableId="1325741551">
    <w:abstractNumId w:val="8"/>
  </w:num>
  <w:num w:numId="19" w16cid:durableId="1965381797">
    <w:abstractNumId w:val="18"/>
  </w:num>
  <w:num w:numId="20" w16cid:durableId="185559441">
    <w:abstractNumId w:val="19"/>
  </w:num>
  <w:num w:numId="21" w16cid:durableId="1750422686">
    <w:abstractNumId w:val="20"/>
  </w:num>
  <w:num w:numId="22" w16cid:durableId="130438400">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04B7A"/>
    <w:rsid w:val="0000679E"/>
    <w:rsid w:val="00034616"/>
    <w:rsid w:val="0006063C"/>
    <w:rsid w:val="00083725"/>
    <w:rsid w:val="0009761D"/>
    <w:rsid w:val="00127013"/>
    <w:rsid w:val="001319E5"/>
    <w:rsid w:val="0015074B"/>
    <w:rsid w:val="00156E94"/>
    <w:rsid w:val="001657E4"/>
    <w:rsid w:val="00170AC8"/>
    <w:rsid w:val="001728C5"/>
    <w:rsid w:val="001A26BC"/>
    <w:rsid w:val="001A4FCF"/>
    <w:rsid w:val="00240C7A"/>
    <w:rsid w:val="00246F9D"/>
    <w:rsid w:val="0027781E"/>
    <w:rsid w:val="0029639D"/>
    <w:rsid w:val="002B2390"/>
    <w:rsid w:val="002C6BB5"/>
    <w:rsid w:val="002F3AAC"/>
    <w:rsid w:val="0030137A"/>
    <w:rsid w:val="00326F90"/>
    <w:rsid w:val="0033328C"/>
    <w:rsid w:val="0034597F"/>
    <w:rsid w:val="00354867"/>
    <w:rsid w:val="003651E1"/>
    <w:rsid w:val="00367F7E"/>
    <w:rsid w:val="00383DB6"/>
    <w:rsid w:val="003917EF"/>
    <w:rsid w:val="003B7FD2"/>
    <w:rsid w:val="003C3669"/>
    <w:rsid w:val="003F59D3"/>
    <w:rsid w:val="003F5CB4"/>
    <w:rsid w:val="00401A7B"/>
    <w:rsid w:val="00462122"/>
    <w:rsid w:val="00492FAC"/>
    <w:rsid w:val="004B1987"/>
    <w:rsid w:val="004B6D9F"/>
    <w:rsid w:val="004D3C1B"/>
    <w:rsid w:val="00513395"/>
    <w:rsid w:val="00534503"/>
    <w:rsid w:val="0056533A"/>
    <w:rsid w:val="00565440"/>
    <w:rsid w:val="006026D2"/>
    <w:rsid w:val="00616019"/>
    <w:rsid w:val="00647A56"/>
    <w:rsid w:val="00655706"/>
    <w:rsid w:val="00705D50"/>
    <w:rsid w:val="00730957"/>
    <w:rsid w:val="007403BE"/>
    <w:rsid w:val="007643BF"/>
    <w:rsid w:val="00782455"/>
    <w:rsid w:val="00790FEF"/>
    <w:rsid w:val="007973F2"/>
    <w:rsid w:val="007A557B"/>
    <w:rsid w:val="007C50B5"/>
    <w:rsid w:val="007C75C9"/>
    <w:rsid w:val="00803B05"/>
    <w:rsid w:val="00836CCE"/>
    <w:rsid w:val="00843FF8"/>
    <w:rsid w:val="00845769"/>
    <w:rsid w:val="00860908"/>
    <w:rsid w:val="00895A59"/>
    <w:rsid w:val="00931359"/>
    <w:rsid w:val="009B0969"/>
    <w:rsid w:val="009B12F7"/>
    <w:rsid w:val="009C481E"/>
    <w:rsid w:val="00A04DFB"/>
    <w:rsid w:val="00A1266C"/>
    <w:rsid w:val="00A272E0"/>
    <w:rsid w:val="00A34221"/>
    <w:rsid w:val="00A40580"/>
    <w:rsid w:val="00A67AAE"/>
    <w:rsid w:val="00A90E51"/>
    <w:rsid w:val="00AA1D8D"/>
    <w:rsid w:val="00AB31BE"/>
    <w:rsid w:val="00AC0B79"/>
    <w:rsid w:val="00AD1E4D"/>
    <w:rsid w:val="00AE4776"/>
    <w:rsid w:val="00B47730"/>
    <w:rsid w:val="00B74AEF"/>
    <w:rsid w:val="00B76925"/>
    <w:rsid w:val="00BE0606"/>
    <w:rsid w:val="00BF2829"/>
    <w:rsid w:val="00BF51C4"/>
    <w:rsid w:val="00C065FB"/>
    <w:rsid w:val="00C079E5"/>
    <w:rsid w:val="00CA6354"/>
    <w:rsid w:val="00CA7641"/>
    <w:rsid w:val="00CB0664"/>
    <w:rsid w:val="00D17B7B"/>
    <w:rsid w:val="00D268A5"/>
    <w:rsid w:val="00D30CB8"/>
    <w:rsid w:val="00D320C4"/>
    <w:rsid w:val="00D530D7"/>
    <w:rsid w:val="00D871F0"/>
    <w:rsid w:val="00DD7534"/>
    <w:rsid w:val="00E004D5"/>
    <w:rsid w:val="00E34B36"/>
    <w:rsid w:val="00E9584C"/>
    <w:rsid w:val="00ED0303"/>
    <w:rsid w:val="00ED733B"/>
    <w:rsid w:val="00EF627E"/>
    <w:rsid w:val="00F35BEE"/>
    <w:rsid w:val="00F44904"/>
    <w:rsid w:val="00F6254E"/>
    <w:rsid w:val="00F70AD4"/>
    <w:rsid w:val="00F771A7"/>
    <w:rsid w:val="00FC1F7D"/>
    <w:rsid w:val="00FC693F"/>
    <w:rsid w:val="00FE09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062061"/>
  <w14:defaultImageDpi w14:val="300"/>
  <w15:docId w15:val="{B4188CDC-58FB-4720-ADBC-6BF927714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4"/>
      </w:numPr>
      <w:contextualSpacing/>
    </w:pPr>
  </w:style>
  <w:style w:type="paragraph" w:styleId="ListNumber2">
    <w:name w:val="List Number 2"/>
    <w:basedOn w:val="Normal"/>
    <w:uiPriority w:val="99"/>
    <w:unhideWhenUsed/>
    <w:rsid w:val="0029639D"/>
    <w:pPr>
      <w:numPr>
        <w:numId w:val="5"/>
      </w:numPr>
      <w:contextualSpacing/>
    </w:pPr>
  </w:style>
  <w:style w:type="paragraph" w:styleId="ListNumber3">
    <w:name w:val="List Number 3"/>
    <w:basedOn w:val="Normal"/>
    <w:uiPriority w:val="99"/>
    <w:unhideWhenUsed/>
    <w:rsid w:val="0029639D"/>
    <w:pPr>
      <w:numPr>
        <w:numId w:val="6"/>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TOC1">
    <w:name w:val="toc 1"/>
    <w:basedOn w:val="Normal"/>
    <w:next w:val="Normal"/>
    <w:autoRedefine/>
    <w:uiPriority w:val="39"/>
    <w:unhideWhenUsed/>
    <w:rsid w:val="00354867"/>
    <w:pPr>
      <w:spacing w:after="100"/>
    </w:pPr>
  </w:style>
  <w:style w:type="paragraph" w:styleId="TOC2">
    <w:name w:val="toc 2"/>
    <w:basedOn w:val="Normal"/>
    <w:next w:val="Normal"/>
    <w:autoRedefine/>
    <w:uiPriority w:val="39"/>
    <w:unhideWhenUsed/>
    <w:rsid w:val="00354867"/>
    <w:pPr>
      <w:spacing w:after="100"/>
      <w:ind w:left="220"/>
    </w:pPr>
  </w:style>
  <w:style w:type="character" w:styleId="Hyperlink">
    <w:name w:val="Hyperlink"/>
    <w:basedOn w:val="DefaultParagraphFont"/>
    <w:uiPriority w:val="99"/>
    <w:unhideWhenUsed/>
    <w:rsid w:val="00354867"/>
    <w:rPr>
      <w:color w:val="0000FF" w:themeColor="hyperlink"/>
      <w:u w:val="single"/>
    </w:rPr>
  </w:style>
  <w:style w:type="character" w:styleId="UnresolvedMention">
    <w:name w:val="Unresolved Mention"/>
    <w:basedOn w:val="DefaultParagraphFont"/>
    <w:uiPriority w:val="99"/>
    <w:semiHidden/>
    <w:unhideWhenUsed/>
    <w:rsid w:val="00D530D7"/>
    <w:rPr>
      <w:color w:val="605E5C"/>
      <w:shd w:val="clear" w:color="auto" w:fill="E1DFDD"/>
    </w:rPr>
  </w:style>
  <w:style w:type="character" w:styleId="FollowedHyperlink">
    <w:name w:val="FollowedHyperlink"/>
    <w:basedOn w:val="DefaultParagraphFont"/>
    <w:uiPriority w:val="99"/>
    <w:semiHidden/>
    <w:unhideWhenUsed/>
    <w:rsid w:val="00D530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288758">
      <w:bodyDiv w:val="1"/>
      <w:marLeft w:val="0"/>
      <w:marRight w:val="0"/>
      <w:marTop w:val="0"/>
      <w:marBottom w:val="0"/>
      <w:divBdr>
        <w:top w:val="none" w:sz="0" w:space="0" w:color="auto"/>
        <w:left w:val="none" w:sz="0" w:space="0" w:color="auto"/>
        <w:bottom w:val="none" w:sz="0" w:space="0" w:color="auto"/>
        <w:right w:val="none" w:sz="0" w:space="0" w:color="auto"/>
      </w:divBdr>
      <w:divsChild>
        <w:div w:id="689066620">
          <w:marLeft w:val="0"/>
          <w:marRight w:val="0"/>
          <w:marTop w:val="0"/>
          <w:marBottom w:val="0"/>
          <w:divBdr>
            <w:top w:val="none" w:sz="0" w:space="0" w:color="auto"/>
            <w:left w:val="none" w:sz="0" w:space="0" w:color="auto"/>
            <w:bottom w:val="none" w:sz="0" w:space="0" w:color="auto"/>
            <w:right w:val="none" w:sz="0" w:space="0" w:color="auto"/>
          </w:divBdr>
        </w:div>
        <w:div w:id="652103496">
          <w:marLeft w:val="0"/>
          <w:marRight w:val="0"/>
          <w:marTop w:val="0"/>
          <w:marBottom w:val="0"/>
          <w:divBdr>
            <w:top w:val="none" w:sz="0" w:space="0" w:color="auto"/>
            <w:left w:val="none" w:sz="0" w:space="0" w:color="auto"/>
            <w:bottom w:val="none" w:sz="0" w:space="0" w:color="auto"/>
            <w:right w:val="none" w:sz="0" w:space="0" w:color="auto"/>
          </w:divBdr>
        </w:div>
        <w:div w:id="350643502">
          <w:marLeft w:val="0"/>
          <w:marRight w:val="0"/>
          <w:marTop w:val="0"/>
          <w:marBottom w:val="0"/>
          <w:divBdr>
            <w:top w:val="none" w:sz="0" w:space="0" w:color="auto"/>
            <w:left w:val="none" w:sz="0" w:space="0" w:color="auto"/>
            <w:bottom w:val="none" w:sz="0" w:space="0" w:color="auto"/>
            <w:right w:val="none" w:sz="0" w:space="0" w:color="auto"/>
          </w:divBdr>
        </w:div>
        <w:div w:id="1139954965">
          <w:marLeft w:val="0"/>
          <w:marRight w:val="0"/>
          <w:marTop w:val="0"/>
          <w:marBottom w:val="0"/>
          <w:divBdr>
            <w:top w:val="none" w:sz="0" w:space="0" w:color="auto"/>
            <w:left w:val="none" w:sz="0" w:space="0" w:color="auto"/>
            <w:bottom w:val="none" w:sz="0" w:space="0" w:color="auto"/>
            <w:right w:val="none" w:sz="0" w:space="0" w:color="auto"/>
          </w:divBdr>
        </w:div>
        <w:div w:id="709762688">
          <w:marLeft w:val="0"/>
          <w:marRight w:val="0"/>
          <w:marTop w:val="0"/>
          <w:marBottom w:val="0"/>
          <w:divBdr>
            <w:top w:val="none" w:sz="0" w:space="0" w:color="auto"/>
            <w:left w:val="none" w:sz="0" w:space="0" w:color="auto"/>
            <w:bottom w:val="none" w:sz="0" w:space="0" w:color="auto"/>
            <w:right w:val="none" w:sz="0" w:space="0" w:color="auto"/>
          </w:divBdr>
        </w:div>
        <w:div w:id="778574286">
          <w:marLeft w:val="0"/>
          <w:marRight w:val="0"/>
          <w:marTop w:val="0"/>
          <w:marBottom w:val="0"/>
          <w:divBdr>
            <w:top w:val="none" w:sz="0" w:space="0" w:color="auto"/>
            <w:left w:val="none" w:sz="0" w:space="0" w:color="auto"/>
            <w:bottom w:val="none" w:sz="0" w:space="0" w:color="auto"/>
            <w:right w:val="none" w:sz="0" w:space="0" w:color="auto"/>
          </w:divBdr>
        </w:div>
        <w:div w:id="192615027">
          <w:marLeft w:val="0"/>
          <w:marRight w:val="0"/>
          <w:marTop w:val="0"/>
          <w:marBottom w:val="0"/>
          <w:divBdr>
            <w:top w:val="none" w:sz="0" w:space="0" w:color="auto"/>
            <w:left w:val="none" w:sz="0" w:space="0" w:color="auto"/>
            <w:bottom w:val="none" w:sz="0" w:space="0" w:color="auto"/>
            <w:right w:val="none" w:sz="0" w:space="0" w:color="auto"/>
          </w:divBdr>
        </w:div>
        <w:div w:id="239296839">
          <w:marLeft w:val="0"/>
          <w:marRight w:val="0"/>
          <w:marTop w:val="0"/>
          <w:marBottom w:val="0"/>
          <w:divBdr>
            <w:top w:val="none" w:sz="0" w:space="0" w:color="auto"/>
            <w:left w:val="none" w:sz="0" w:space="0" w:color="auto"/>
            <w:bottom w:val="none" w:sz="0" w:space="0" w:color="auto"/>
            <w:right w:val="none" w:sz="0" w:space="0" w:color="auto"/>
          </w:divBdr>
        </w:div>
        <w:div w:id="127011552">
          <w:marLeft w:val="0"/>
          <w:marRight w:val="0"/>
          <w:marTop w:val="0"/>
          <w:marBottom w:val="0"/>
          <w:divBdr>
            <w:top w:val="none" w:sz="0" w:space="0" w:color="auto"/>
            <w:left w:val="none" w:sz="0" w:space="0" w:color="auto"/>
            <w:bottom w:val="none" w:sz="0" w:space="0" w:color="auto"/>
            <w:right w:val="none" w:sz="0" w:space="0" w:color="auto"/>
          </w:divBdr>
        </w:div>
        <w:div w:id="1341466231">
          <w:marLeft w:val="0"/>
          <w:marRight w:val="0"/>
          <w:marTop w:val="0"/>
          <w:marBottom w:val="0"/>
          <w:divBdr>
            <w:top w:val="none" w:sz="0" w:space="0" w:color="auto"/>
            <w:left w:val="none" w:sz="0" w:space="0" w:color="auto"/>
            <w:bottom w:val="none" w:sz="0" w:space="0" w:color="auto"/>
            <w:right w:val="none" w:sz="0" w:space="0" w:color="auto"/>
          </w:divBdr>
        </w:div>
        <w:div w:id="1110852568">
          <w:marLeft w:val="0"/>
          <w:marRight w:val="0"/>
          <w:marTop w:val="0"/>
          <w:marBottom w:val="0"/>
          <w:divBdr>
            <w:top w:val="none" w:sz="0" w:space="0" w:color="auto"/>
            <w:left w:val="none" w:sz="0" w:space="0" w:color="auto"/>
            <w:bottom w:val="none" w:sz="0" w:space="0" w:color="auto"/>
            <w:right w:val="none" w:sz="0" w:space="0" w:color="auto"/>
          </w:divBdr>
        </w:div>
        <w:div w:id="1458252614">
          <w:marLeft w:val="0"/>
          <w:marRight w:val="0"/>
          <w:marTop w:val="0"/>
          <w:marBottom w:val="0"/>
          <w:divBdr>
            <w:top w:val="none" w:sz="0" w:space="0" w:color="auto"/>
            <w:left w:val="none" w:sz="0" w:space="0" w:color="auto"/>
            <w:bottom w:val="none" w:sz="0" w:space="0" w:color="auto"/>
            <w:right w:val="none" w:sz="0" w:space="0" w:color="auto"/>
          </w:divBdr>
        </w:div>
        <w:div w:id="1284338464">
          <w:marLeft w:val="0"/>
          <w:marRight w:val="0"/>
          <w:marTop w:val="0"/>
          <w:marBottom w:val="0"/>
          <w:divBdr>
            <w:top w:val="none" w:sz="0" w:space="0" w:color="auto"/>
            <w:left w:val="none" w:sz="0" w:space="0" w:color="auto"/>
            <w:bottom w:val="none" w:sz="0" w:space="0" w:color="auto"/>
            <w:right w:val="none" w:sz="0" w:space="0" w:color="auto"/>
          </w:divBdr>
        </w:div>
        <w:div w:id="548804853">
          <w:marLeft w:val="0"/>
          <w:marRight w:val="0"/>
          <w:marTop w:val="0"/>
          <w:marBottom w:val="0"/>
          <w:divBdr>
            <w:top w:val="none" w:sz="0" w:space="0" w:color="auto"/>
            <w:left w:val="none" w:sz="0" w:space="0" w:color="auto"/>
            <w:bottom w:val="none" w:sz="0" w:space="0" w:color="auto"/>
            <w:right w:val="none" w:sz="0" w:space="0" w:color="auto"/>
          </w:divBdr>
        </w:div>
        <w:div w:id="970592516">
          <w:marLeft w:val="0"/>
          <w:marRight w:val="0"/>
          <w:marTop w:val="0"/>
          <w:marBottom w:val="0"/>
          <w:divBdr>
            <w:top w:val="none" w:sz="0" w:space="0" w:color="auto"/>
            <w:left w:val="none" w:sz="0" w:space="0" w:color="auto"/>
            <w:bottom w:val="none" w:sz="0" w:space="0" w:color="auto"/>
            <w:right w:val="none" w:sz="0" w:space="0" w:color="auto"/>
          </w:divBdr>
        </w:div>
        <w:div w:id="1943956807">
          <w:marLeft w:val="0"/>
          <w:marRight w:val="0"/>
          <w:marTop w:val="0"/>
          <w:marBottom w:val="0"/>
          <w:divBdr>
            <w:top w:val="none" w:sz="0" w:space="0" w:color="auto"/>
            <w:left w:val="none" w:sz="0" w:space="0" w:color="auto"/>
            <w:bottom w:val="none" w:sz="0" w:space="0" w:color="auto"/>
            <w:right w:val="none" w:sz="0" w:space="0" w:color="auto"/>
          </w:divBdr>
        </w:div>
        <w:div w:id="1806505036">
          <w:marLeft w:val="0"/>
          <w:marRight w:val="0"/>
          <w:marTop w:val="0"/>
          <w:marBottom w:val="0"/>
          <w:divBdr>
            <w:top w:val="none" w:sz="0" w:space="0" w:color="auto"/>
            <w:left w:val="none" w:sz="0" w:space="0" w:color="auto"/>
            <w:bottom w:val="none" w:sz="0" w:space="0" w:color="auto"/>
            <w:right w:val="none" w:sz="0" w:space="0" w:color="auto"/>
          </w:divBdr>
        </w:div>
        <w:div w:id="906762694">
          <w:marLeft w:val="0"/>
          <w:marRight w:val="0"/>
          <w:marTop w:val="0"/>
          <w:marBottom w:val="0"/>
          <w:divBdr>
            <w:top w:val="none" w:sz="0" w:space="0" w:color="auto"/>
            <w:left w:val="none" w:sz="0" w:space="0" w:color="auto"/>
            <w:bottom w:val="none" w:sz="0" w:space="0" w:color="auto"/>
            <w:right w:val="none" w:sz="0" w:space="0" w:color="auto"/>
          </w:divBdr>
        </w:div>
        <w:div w:id="1412893488">
          <w:marLeft w:val="0"/>
          <w:marRight w:val="0"/>
          <w:marTop w:val="0"/>
          <w:marBottom w:val="0"/>
          <w:divBdr>
            <w:top w:val="none" w:sz="0" w:space="0" w:color="auto"/>
            <w:left w:val="none" w:sz="0" w:space="0" w:color="auto"/>
            <w:bottom w:val="none" w:sz="0" w:space="0" w:color="auto"/>
            <w:right w:val="none" w:sz="0" w:space="0" w:color="auto"/>
          </w:divBdr>
        </w:div>
        <w:div w:id="1528328810">
          <w:marLeft w:val="0"/>
          <w:marRight w:val="0"/>
          <w:marTop w:val="0"/>
          <w:marBottom w:val="0"/>
          <w:divBdr>
            <w:top w:val="none" w:sz="0" w:space="0" w:color="auto"/>
            <w:left w:val="none" w:sz="0" w:space="0" w:color="auto"/>
            <w:bottom w:val="none" w:sz="0" w:space="0" w:color="auto"/>
            <w:right w:val="none" w:sz="0" w:space="0" w:color="auto"/>
          </w:divBdr>
        </w:div>
        <w:div w:id="1830095792">
          <w:marLeft w:val="0"/>
          <w:marRight w:val="0"/>
          <w:marTop w:val="0"/>
          <w:marBottom w:val="0"/>
          <w:divBdr>
            <w:top w:val="none" w:sz="0" w:space="0" w:color="auto"/>
            <w:left w:val="none" w:sz="0" w:space="0" w:color="auto"/>
            <w:bottom w:val="none" w:sz="0" w:space="0" w:color="auto"/>
            <w:right w:val="none" w:sz="0" w:space="0" w:color="auto"/>
          </w:divBdr>
        </w:div>
        <w:div w:id="1505050579">
          <w:marLeft w:val="0"/>
          <w:marRight w:val="0"/>
          <w:marTop w:val="0"/>
          <w:marBottom w:val="0"/>
          <w:divBdr>
            <w:top w:val="none" w:sz="0" w:space="0" w:color="auto"/>
            <w:left w:val="none" w:sz="0" w:space="0" w:color="auto"/>
            <w:bottom w:val="none" w:sz="0" w:space="0" w:color="auto"/>
            <w:right w:val="none" w:sz="0" w:space="0" w:color="auto"/>
          </w:divBdr>
        </w:div>
        <w:div w:id="262307329">
          <w:marLeft w:val="0"/>
          <w:marRight w:val="0"/>
          <w:marTop w:val="0"/>
          <w:marBottom w:val="0"/>
          <w:divBdr>
            <w:top w:val="none" w:sz="0" w:space="0" w:color="auto"/>
            <w:left w:val="none" w:sz="0" w:space="0" w:color="auto"/>
            <w:bottom w:val="none" w:sz="0" w:space="0" w:color="auto"/>
            <w:right w:val="none" w:sz="0" w:space="0" w:color="auto"/>
          </w:divBdr>
        </w:div>
        <w:div w:id="476185691">
          <w:marLeft w:val="0"/>
          <w:marRight w:val="0"/>
          <w:marTop w:val="0"/>
          <w:marBottom w:val="0"/>
          <w:divBdr>
            <w:top w:val="none" w:sz="0" w:space="0" w:color="auto"/>
            <w:left w:val="none" w:sz="0" w:space="0" w:color="auto"/>
            <w:bottom w:val="none" w:sz="0" w:space="0" w:color="auto"/>
            <w:right w:val="none" w:sz="0" w:space="0" w:color="auto"/>
          </w:divBdr>
        </w:div>
        <w:div w:id="1412041095">
          <w:marLeft w:val="0"/>
          <w:marRight w:val="0"/>
          <w:marTop w:val="0"/>
          <w:marBottom w:val="0"/>
          <w:divBdr>
            <w:top w:val="none" w:sz="0" w:space="0" w:color="auto"/>
            <w:left w:val="none" w:sz="0" w:space="0" w:color="auto"/>
            <w:bottom w:val="none" w:sz="0" w:space="0" w:color="auto"/>
            <w:right w:val="none" w:sz="0" w:space="0" w:color="auto"/>
          </w:divBdr>
        </w:div>
        <w:div w:id="1919552006">
          <w:marLeft w:val="0"/>
          <w:marRight w:val="0"/>
          <w:marTop w:val="0"/>
          <w:marBottom w:val="0"/>
          <w:divBdr>
            <w:top w:val="none" w:sz="0" w:space="0" w:color="auto"/>
            <w:left w:val="none" w:sz="0" w:space="0" w:color="auto"/>
            <w:bottom w:val="none" w:sz="0" w:space="0" w:color="auto"/>
            <w:right w:val="none" w:sz="0" w:space="0" w:color="auto"/>
          </w:divBdr>
        </w:div>
        <w:div w:id="595135686">
          <w:marLeft w:val="0"/>
          <w:marRight w:val="0"/>
          <w:marTop w:val="0"/>
          <w:marBottom w:val="0"/>
          <w:divBdr>
            <w:top w:val="none" w:sz="0" w:space="0" w:color="auto"/>
            <w:left w:val="none" w:sz="0" w:space="0" w:color="auto"/>
            <w:bottom w:val="none" w:sz="0" w:space="0" w:color="auto"/>
            <w:right w:val="none" w:sz="0" w:space="0" w:color="auto"/>
          </w:divBdr>
        </w:div>
        <w:div w:id="256713736">
          <w:marLeft w:val="0"/>
          <w:marRight w:val="0"/>
          <w:marTop w:val="0"/>
          <w:marBottom w:val="0"/>
          <w:divBdr>
            <w:top w:val="none" w:sz="0" w:space="0" w:color="auto"/>
            <w:left w:val="none" w:sz="0" w:space="0" w:color="auto"/>
            <w:bottom w:val="none" w:sz="0" w:space="0" w:color="auto"/>
            <w:right w:val="none" w:sz="0" w:space="0" w:color="auto"/>
          </w:divBdr>
        </w:div>
        <w:div w:id="1036320913">
          <w:marLeft w:val="0"/>
          <w:marRight w:val="0"/>
          <w:marTop w:val="0"/>
          <w:marBottom w:val="0"/>
          <w:divBdr>
            <w:top w:val="none" w:sz="0" w:space="0" w:color="auto"/>
            <w:left w:val="none" w:sz="0" w:space="0" w:color="auto"/>
            <w:bottom w:val="none" w:sz="0" w:space="0" w:color="auto"/>
            <w:right w:val="none" w:sz="0" w:space="0" w:color="auto"/>
          </w:divBdr>
        </w:div>
        <w:div w:id="492836050">
          <w:marLeft w:val="0"/>
          <w:marRight w:val="0"/>
          <w:marTop w:val="0"/>
          <w:marBottom w:val="0"/>
          <w:divBdr>
            <w:top w:val="none" w:sz="0" w:space="0" w:color="auto"/>
            <w:left w:val="none" w:sz="0" w:space="0" w:color="auto"/>
            <w:bottom w:val="none" w:sz="0" w:space="0" w:color="auto"/>
            <w:right w:val="none" w:sz="0" w:space="0" w:color="auto"/>
          </w:divBdr>
        </w:div>
        <w:div w:id="571042956">
          <w:marLeft w:val="0"/>
          <w:marRight w:val="0"/>
          <w:marTop w:val="0"/>
          <w:marBottom w:val="0"/>
          <w:divBdr>
            <w:top w:val="none" w:sz="0" w:space="0" w:color="auto"/>
            <w:left w:val="none" w:sz="0" w:space="0" w:color="auto"/>
            <w:bottom w:val="none" w:sz="0" w:space="0" w:color="auto"/>
            <w:right w:val="none" w:sz="0" w:space="0" w:color="auto"/>
          </w:divBdr>
        </w:div>
        <w:div w:id="787355352">
          <w:marLeft w:val="0"/>
          <w:marRight w:val="0"/>
          <w:marTop w:val="0"/>
          <w:marBottom w:val="0"/>
          <w:divBdr>
            <w:top w:val="none" w:sz="0" w:space="0" w:color="auto"/>
            <w:left w:val="none" w:sz="0" w:space="0" w:color="auto"/>
            <w:bottom w:val="none" w:sz="0" w:space="0" w:color="auto"/>
            <w:right w:val="none" w:sz="0" w:space="0" w:color="auto"/>
          </w:divBdr>
        </w:div>
        <w:div w:id="1145124722">
          <w:marLeft w:val="0"/>
          <w:marRight w:val="0"/>
          <w:marTop w:val="0"/>
          <w:marBottom w:val="0"/>
          <w:divBdr>
            <w:top w:val="none" w:sz="0" w:space="0" w:color="auto"/>
            <w:left w:val="none" w:sz="0" w:space="0" w:color="auto"/>
            <w:bottom w:val="none" w:sz="0" w:space="0" w:color="auto"/>
            <w:right w:val="none" w:sz="0" w:space="0" w:color="auto"/>
          </w:divBdr>
        </w:div>
        <w:div w:id="499470362">
          <w:marLeft w:val="0"/>
          <w:marRight w:val="0"/>
          <w:marTop w:val="0"/>
          <w:marBottom w:val="0"/>
          <w:divBdr>
            <w:top w:val="none" w:sz="0" w:space="0" w:color="auto"/>
            <w:left w:val="none" w:sz="0" w:space="0" w:color="auto"/>
            <w:bottom w:val="none" w:sz="0" w:space="0" w:color="auto"/>
            <w:right w:val="none" w:sz="0" w:space="0" w:color="auto"/>
          </w:divBdr>
        </w:div>
        <w:div w:id="418984181">
          <w:marLeft w:val="0"/>
          <w:marRight w:val="0"/>
          <w:marTop w:val="0"/>
          <w:marBottom w:val="0"/>
          <w:divBdr>
            <w:top w:val="none" w:sz="0" w:space="0" w:color="auto"/>
            <w:left w:val="none" w:sz="0" w:space="0" w:color="auto"/>
            <w:bottom w:val="none" w:sz="0" w:space="0" w:color="auto"/>
            <w:right w:val="none" w:sz="0" w:space="0" w:color="auto"/>
          </w:divBdr>
        </w:div>
        <w:div w:id="555701911">
          <w:marLeft w:val="0"/>
          <w:marRight w:val="0"/>
          <w:marTop w:val="0"/>
          <w:marBottom w:val="0"/>
          <w:divBdr>
            <w:top w:val="none" w:sz="0" w:space="0" w:color="auto"/>
            <w:left w:val="none" w:sz="0" w:space="0" w:color="auto"/>
            <w:bottom w:val="none" w:sz="0" w:space="0" w:color="auto"/>
            <w:right w:val="none" w:sz="0" w:space="0" w:color="auto"/>
          </w:divBdr>
        </w:div>
        <w:div w:id="1614482980">
          <w:marLeft w:val="0"/>
          <w:marRight w:val="0"/>
          <w:marTop w:val="0"/>
          <w:marBottom w:val="0"/>
          <w:divBdr>
            <w:top w:val="none" w:sz="0" w:space="0" w:color="auto"/>
            <w:left w:val="none" w:sz="0" w:space="0" w:color="auto"/>
            <w:bottom w:val="none" w:sz="0" w:space="0" w:color="auto"/>
            <w:right w:val="none" w:sz="0" w:space="0" w:color="auto"/>
          </w:divBdr>
        </w:div>
        <w:div w:id="107046786">
          <w:marLeft w:val="0"/>
          <w:marRight w:val="0"/>
          <w:marTop w:val="0"/>
          <w:marBottom w:val="0"/>
          <w:divBdr>
            <w:top w:val="none" w:sz="0" w:space="0" w:color="auto"/>
            <w:left w:val="none" w:sz="0" w:space="0" w:color="auto"/>
            <w:bottom w:val="none" w:sz="0" w:space="0" w:color="auto"/>
            <w:right w:val="none" w:sz="0" w:space="0" w:color="auto"/>
          </w:divBdr>
        </w:div>
      </w:divsChild>
    </w:div>
    <w:div w:id="112871824">
      <w:bodyDiv w:val="1"/>
      <w:marLeft w:val="0"/>
      <w:marRight w:val="0"/>
      <w:marTop w:val="0"/>
      <w:marBottom w:val="0"/>
      <w:divBdr>
        <w:top w:val="none" w:sz="0" w:space="0" w:color="auto"/>
        <w:left w:val="none" w:sz="0" w:space="0" w:color="auto"/>
        <w:bottom w:val="none" w:sz="0" w:space="0" w:color="auto"/>
        <w:right w:val="none" w:sz="0" w:space="0" w:color="auto"/>
      </w:divBdr>
    </w:div>
    <w:div w:id="132673172">
      <w:bodyDiv w:val="1"/>
      <w:marLeft w:val="0"/>
      <w:marRight w:val="0"/>
      <w:marTop w:val="0"/>
      <w:marBottom w:val="0"/>
      <w:divBdr>
        <w:top w:val="none" w:sz="0" w:space="0" w:color="auto"/>
        <w:left w:val="none" w:sz="0" w:space="0" w:color="auto"/>
        <w:bottom w:val="none" w:sz="0" w:space="0" w:color="auto"/>
        <w:right w:val="none" w:sz="0" w:space="0" w:color="auto"/>
      </w:divBdr>
      <w:divsChild>
        <w:div w:id="1862738353">
          <w:marLeft w:val="0"/>
          <w:marRight w:val="0"/>
          <w:marTop w:val="0"/>
          <w:marBottom w:val="0"/>
          <w:divBdr>
            <w:top w:val="none" w:sz="0" w:space="0" w:color="auto"/>
            <w:left w:val="none" w:sz="0" w:space="0" w:color="auto"/>
            <w:bottom w:val="none" w:sz="0" w:space="0" w:color="auto"/>
            <w:right w:val="none" w:sz="0" w:space="0" w:color="auto"/>
          </w:divBdr>
        </w:div>
        <w:div w:id="666633155">
          <w:marLeft w:val="0"/>
          <w:marRight w:val="0"/>
          <w:marTop w:val="0"/>
          <w:marBottom w:val="0"/>
          <w:divBdr>
            <w:top w:val="none" w:sz="0" w:space="0" w:color="auto"/>
            <w:left w:val="none" w:sz="0" w:space="0" w:color="auto"/>
            <w:bottom w:val="none" w:sz="0" w:space="0" w:color="auto"/>
            <w:right w:val="none" w:sz="0" w:space="0" w:color="auto"/>
          </w:divBdr>
        </w:div>
        <w:div w:id="1303314447">
          <w:marLeft w:val="0"/>
          <w:marRight w:val="0"/>
          <w:marTop w:val="0"/>
          <w:marBottom w:val="0"/>
          <w:divBdr>
            <w:top w:val="none" w:sz="0" w:space="0" w:color="auto"/>
            <w:left w:val="none" w:sz="0" w:space="0" w:color="auto"/>
            <w:bottom w:val="none" w:sz="0" w:space="0" w:color="auto"/>
            <w:right w:val="none" w:sz="0" w:space="0" w:color="auto"/>
          </w:divBdr>
        </w:div>
        <w:div w:id="1014848032">
          <w:marLeft w:val="0"/>
          <w:marRight w:val="0"/>
          <w:marTop w:val="0"/>
          <w:marBottom w:val="0"/>
          <w:divBdr>
            <w:top w:val="none" w:sz="0" w:space="0" w:color="auto"/>
            <w:left w:val="none" w:sz="0" w:space="0" w:color="auto"/>
            <w:bottom w:val="none" w:sz="0" w:space="0" w:color="auto"/>
            <w:right w:val="none" w:sz="0" w:space="0" w:color="auto"/>
          </w:divBdr>
        </w:div>
        <w:div w:id="826239808">
          <w:marLeft w:val="0"/>
          <w:marRight w:val="0"/>
          <w:marTop w:val="0"/>
          <w:marBottom w:val="0"/>
          <w:divBdr>
            <w:top w:val="none" w:sz="0" w:space="0" w:color="auto"/>
            <w:left w:val="none" w:sz="0" w:space="0" w:color="auto"/>
            <w:bottom w:val="none" w:sz="0" w:space="0" w:color="auto"/>
            <w:right w:val="none" w:sz="0" w:space="0" w:color="auto"/>
          </w:divBdr>
        </w:div>
        <w:div w:id="2023433615">
          <w:marLeft w:val="0"/>
          <w:marRight w:val="0"/>
          <w:marTop w:val="0"/>
          <w:marBottom w:val="0"/>
          <w:divBdr>
            <w:top w:val="none" w:sz="0" w:space="0" w:color="auto"/>
            <w:left w:val="none" w:sz="0" w:space="0" w:color="auto"/>
            <w:bottom w:val="none" w:sz="0" w:space="0" w:color="auto"/>
            <w:right w:val="none" w:sz="0" w:space="0" w:color="auto"/>
          </w:divBdr>
        </w:div>
        <w:div w:id="506939889">
          <w:marLeft w:val="0"/>
          <w:marRight w:val="0"/>
          <w:marTop w:val="0"/>
          <w:marBottom w:val="0"/>
          <w:divBdr>
            <w:top w:val="none" w:sz="0" w:space="0" w:color="auto"/>
            <w:left w:val="none" w:sz="0" w:space="0" w:color="auto"/>
            <w:bottom w:val="none" w:sz="0" w:space="0" w:color="auto"/>
            <w:right w:val="none" w:sz="0" w:space="0" w:color="auto"/>
          </w:divBdr>
        </w:div>
        <w:div w:id="2017884294">
          <w:marLeft w:val="0"/>
          <w:marRight w:val="0"/>
          <w:marTop w:val="0"/>
          <w:marBottom w:val="0"/>
          <w:divBdr>
            <w:top w:val="none" w:sz="0" w:space="0" w:color="auto"/>
            <w:left w:val="none" w:sz="0" w:space="0" w:color="auto"/>
            <w:bottom w:val="none" w:sz="0" w:space="0" w:color="auto"/>
            <w:right w:val="none" w:sz="0" w:space="0" w:color="auto"/>
          </w:divBdr>
        </w:div>
        <w:div w:id="1808546440">
          <w:marLeft w:val="0"/>
          <w:marRight w:val="0"/>
          <w:marTop w:val="0"/>
          <w:marBottom w:val="0"/>
          <w:divBdr>
            <w:top w:val="none" w:sz="0" w:space="0" w:color="auto"/>
            <w:left w:val="none" w:sz="0" w:space="0" w:color="auto"/>
            <w:bottom w:val="none" w:sz="0" w:space="0" w:color="auto"/>
            <w:right w:val="none" w:sz="0" w:space="0" w:color="auto"/>
          </w:divBdr>
        </w:div>
        <w:div w:id="25106777">
          <w:marLeft w:val="0"/>
          <w:marRight w:val="0"/>
          <w:marTop w:val="0"/>
          <w:marBottom w:val="0"/>
          <w:divBdr>
            <w:top w:val="none" w:sz="0" w:space="0" w:color="auto"/>
            <w:left w:val="none" w:sz="0" w:space="0" w:color="auto"/>
            <w:bottom w:val="none" w:sz="0" w:space="0" w:color="auto"/>
            <w:right w:val="none" w:sz="0" w:space="0" w:color="auto"/>
          </w:divBdr>
        </w:div>
        <w:div w:id="173804262">
          <w:marLeft w:val="0"/>
          <w:marRight w:val="0"/>
          <w:marTop w:val="0"/>
          <w:marBottom w:val="0"/>
          <w:divBdr>
            <w:top w:val="none" w:sz="0" w:space="0" w:color="auto"/>
            <w:left w:val="none" w:sz="0" w:space="0" w:color="auto"/>
            <w:bottom w:val="none" w:sz="0" w:space="0" w:color="auto"/>
            <w:right w:val="none" w:sz="0" w:space="0" w:color="auto"/>
          </w:divBdr>
        </w:div>
        <w:div w:id="1100956100">
          <w:marLeft w:val="0"/>
          <w:marRight w:val="0"/>
          <w:marTop w:val="0"/>
          <w:marBottom w:val="0"/>
          <w:divBdr>
            <w:top w:val="none" w:sz="0" w:space="0" w:color="auto"/>
            <w:left w:val="none" w:sz="0" w:space="0" w:color="auto"/>
            <w:bottom w:val="none" w:sz="0" w:space="0" w:color="auto"/>
            <w:right w:val="none" w:sz="0" w:space="0" w:color="auto"/>
          </w:divBdr>
        </w:div>
        <w:div w:id="149249526">
          <w:marLeft w:val="0"/>
          <w:marRight w:val="0"/>
          <w:marTop w:val="0"/>
          <w:marBottom w:val="0"/>
          <w:divBdr>
            <w:top w:val="none" w:sz="0" w:space="0" w:color="auto"/>
            <w:left w:val="none" w:sz="0" w:space="0" w:color="auto"/>
            <w:bottom w:val="none" w:sz="0" w:space="0" w:color="auto"/>
            <w:right w:val="none" w:sz="0" w:space="0" w:color="auto"/>
          </w:divBdr>
        </w:div>
        <w:div w:id="211037353">
          <w:marLeft w:val="0"/>
          <w:marRight w:val="0"/>
          <w:marTop w:val="0"/>
          <w:marBottom w:val="0"/>
          <w:divBdr>
            <w:top w:val="none" w:sz="0" w:space="0" w:color="auto"/>
            <w:left w:val="none" w:sz="0" w:space="0" w:color="auto"/>
            <w:bottom w:val="none" w:sz="0" w:space="0" w:color="auto"/>
            <w:right w:val="none" w:sz="0" w:space="0" w:color="auto"/>
          </w:divBdr>
        </w:div>
        <w:div w:id="1675960566">
          <w:marLeft w:val="0"/>
          <w:marRight w:val="0"/>
          <w:marTop w:val="0"/>
          <w:marBottom w:val="0"/>
          <w:divBdr>
            <w:top w:val="none" w:sz="0" w:space="0" w:color="auto"/>
            <w:left w:val="none" w:sz="0" w:space="0" w:color="auto"/>
            <w:bottom w:val="none" w:sz="0" w:space="0" w:color="auto"/>
            <w:right w:val="none" w:sz="0" w:space="0" w:color="auto"/>
          </w:divBdr>
        </w:div>
        <w:div w:id="59132335">
          <w:marLeft w:val="0"/>
          <w:marRight w:val="0"/>
          <w:marTop w:val="0"/>
          <w:marBottom w:val="0"/>
          <w:divBdr>
            <w:top w:val="none" w:sz="0" w:space="0" w:color="auto"/>
            <w:left w:val="none" w:sz="0" w:space="0" w:color="auto"/>
            <w:bottom w:val="none" w:sz="0" w:space="0" w:color="auto"/>
            <w:right w:val="none" w:sz="0" w:space="0" w:color="auto"/>
          </w:divBdr>
        </w:div>
        <w:div w:id="1875649858">
          <w:marLeft w:val="0"/>
          <w:marRight w:val="0"/>
          <w:marTop w:val="0"/>
          <w:marBottom w:val="0"/>
          <w:divBdr>
            <w:top w:val="none" w:sz="0" w:space="0" w:color="auto"/>
            <w:left w:val="none" w:sz="0" w:space="0" w:color="auto"/>
            <w:bottom w:val="none" w:sz="0" w:space="0" w:color="auto"/>
            <w:right w:val="none" w:sz="0" w:space="0" w:color="auto"/>
          </w:divBdr>
        </w:div>
        <w:div w:id="104540997">
          <w:marLeft w:val="0"/>
          <w:marRight w:val="0"/>
          <w:marTop w:val="0"/>
          <w:marBottom w:val="0"/>
          <w:divBdr>
            <w:top w:val="none" w:sz="0" w:space="0" w:color="auto"/>
            <w:left w:val="none" w:sz="0" w:space="0" w:color="auto"/>
            <w:bottom w:val="none" w:sz="0" w:space="0" w:color="auto"/>
            <w:right w:val="none" w:sz="0" w:space="0" w:color="auto"/>
          </w:divBdr>
        </w:div>
        <w:div w:id="89737218">
          <w:marLeft w:val="0"/>
          <w:marRight w:val="0"/>
          <w:marTop w:val="0"/>
          <w:marBottom w:val="0"/>
          <w:divBdr>
            <w:top w:val="none" w:sz="0" w:space="0" w:color="auto"/>
            <w:left w:val="none" w:sz="0" w:space="0" w:color="auto"/>
            <w:bottom w:val="none" w:sz="0" w:space="0" w:color="auto"/>
            <w:right w:val="none" w:sz="0" w:space="0" w:color="auto"/>
          </w:divBdr>
        </w:div>
        <w:div w:id="988944292">
          <w:marLeft w:val="0"/>
          <w:marRight w:val="0"/>
          <w:marTop w:val="0"/>
          <w:marBottom w:val="0"/>
          <w:divBdr>
            <w:top w:val="none" w:sz="0" w:space="0" w:color="auto"/>
            <w:left w:val="none" w:sz="0" w:space="0" w:color="auto"/>
            <w:bottom w:val="none" w:sz="0" w:space="0" w:color="auto"/>
            <w:right w:val="none" w:sz="0" w:space="0" w:color="auto"/>
          </w:divBdr>
        </w:div>
      </w:divsChild>
    </w:div>
    <w:div w:id="228466093">
      <w:bodyDiv w:val="1"/>
      <w:marLeft w:val="0"/>
      <w:marRight w:val="0"/>
      <w:marTop w:val="0"/>
      <w:marBottom w:val="0"/>
      <w:divBdr>
        <w:top w:val="none" w:sz="0" w:space="0" w:color="auto"/>
        <w:left w:val="none" w:sz="0" w:space="0" w:color="auto"/>
        <w:bottom w:val="none" w:sz="0" w:space="0" w:color="auto"/>
        <w:right w:val="none" w:sz="0" w:space="0" w:color="auto"/>
      </w:divBdr>
    </w:div>
    <w:div w:id="232274851">
      <w:bodyDiv w:val="1"/>
      <w:marLeft w:val="0"/>
      <w:marRight w:val="0"/>
      <w:marTop w:val="0"/>
      <w:marBottom w:val="0"/>
      <w:divBdr>
        <w:top w:val="none" w:sz="0" w:space="0" w:color="auto"/>
        <w:left w:val="none" w:sz="0" w:space="0" w:color="auto"/>
        <w:bottom w:val="none" w:sz="0" w:space="0" w:color="auto"/>
        <w:right w:val="none" w:sz="0" w:space="0" w:color="auto"/>
      </w:divBdr>
      <w:divsChild>
        <w:div w:id="193277633">
          <w:marLeft w:val="0"/>
          <w:marRight w:val="0"/>
          <w:marTop w:val="0"/>
          <w:marBottom w:val="0"/>
          <w:divBdr>
            <w:top w:val="none" w:sz="0" w:space="0" w:color="auto"/>
            <w:left w:val="none" w:sz="0" w:space="0" w:color="auto"/>
            <w:bottom w:val="none" w:sz="0" w:space="0" w:color="auto"/>
            <w:right w:val="none" w:sz="0" w:space="0" w:color="auto"/>
          </w:divBdr>
        </w:div>
        <w:div w:id="851653035">
          <w:marLeft w:val="0"/>
          <w:marRight w:val="0"/>
          <w:marTop w:val="0"/>
          <w:marBottom w:val="0"/>
          <w:divBdr>
            <w:top w:val="none" w:sz="0" w:space="0" w:color="auto"/>
            <w:left w:val="none" w:sz="0" w:space="0" w:color="auto"/>
            <w:bottom w:val="none" w:sz="0" w:space="0" w:color="auto"/>
            <w:right w:val="none" w:sz="0" w:space="0" w:color="auto"/>
          </w:divBdr>
        </w:div>
        <w:div w:id="368066245">
          <w:marLeft w:val="0"/>
          <w:marRight w:val="0"/>
          <w:marTop w:val="0"/>
          <w:marBottom w:val="0"/>
          <w:divBdr>
            <w:top w:val="none" w:sz="0" w:space="0" w:color="auto"/>
            <w:left w:val="none" w:sz="0" w:space="0" w:color="auto"/>
            <w:bottom w:val="none" w:sz="0" w:space="0" w:color="auto"/>
            <w:right w:val="none" w:sz="0" w:space="0" w:color="auto"/>
          </w:divBdr>
        </w:div>
        <w:div w:id="767896227">
          <w:marLeft w:val="0"/>
          <w:marRight w:val="0"/>
          <w:marTop w:val="0"/>
          <w:marBottom w:val="0"/>
          <w:divBdr>
            <w:top w:val="none" w:sz="0" w:space="0" w:color="auto"/>
            <w:left w:val="none" w:sz="0" w:space="0" w:color="auto"/>
            <w:bottom w:val="none" w:sz="0" w:space="0" w:color="auto"/>
            <w:right w:val="none" w:sz="0" w:space="0" w:color="auto"/>
          </w:divBdr>
        </w:div>
        <w:div w:id="834108889">
          <w:marLeft w:val="0"/>
          <w:marRight w:val="0"/>
          <w:marTop w:val="0"/>
          <w:marBottom w:val="0"/>
          <w:divBdr>
            <w:top w:val="none" w:sz="0" w:space="0" w:color="auto"/>
            <w:left w:val="none" w:sz="0" w:space="0" w:color="auto"/>
            <w:bottom w:val="none" w:sz="0" w:space="0" w:color="auto"/>
            <w:right w:val="none" w:sz="0" w:space="0" w:color="auto"/>
          </w:divBdr>
        </w:div>
        <w:div w:id="557395429">
          <w:marLeft w:val="0"/>
          <w:marRight w:val="0"/>
          <w:marTop w:val="0"/>
          <w:marBottom w:val="0"/>
          <w:divBdr>
            <w:top w:val="none" w:sz="0" w:space="0" w:color="auto"/>
            <w:left w:val="none" w:sz="0" w:space="0" w:color="auto"/>
            <w:bottom w:val="none" w:sz="0" w:space="0" w:color="auto"/>
            <w:right w:val="none" w:sz="0" w:space="0" w:color="auto"/>
          </w:divBdr>
        </w:div>
        <w:div w:id="1280911720">
          <w:marLeft w:val="0"/>
          <w:marRight w:val="0"/>
          <w:marTop w:val="0"/>
          <w:marBottom w:val="0"/>
          <w:divBdr>
            <w:top w:val="none" w:sz="0" w:space="0" w:color="auto"/>
            <w:left w:val="none" w:sz="0" w:space="0" w:color="auto"/>
            <w:bottom w:val="none" w:sz="0" w:space="0" w:color="auto"/>
            <w:right w:val="none" w:sz="0" w:space="0" w:color="auto"/>
          </w:divBdr>
        </w:div>
        <w:div w:id="135613639">
          <w:marLeft w:val="0"/>
          <w:marRight w:val="0"/>
          <w:marTop w:val="0"/>
          <w:marBottom w:val="0"/>
          <w:divBdr>
            <w:top w:val="none" w:sz="0" w:space="0" w:color="auto"/>
            <w:left w:val="none" w:sz="0" w:space="0" w:color="auto"/>
            <w:bottom w:val="none" w:sz="0" w:space="0" w:color="auto"/>
            <w:right w:val="none" w:sz="0" w:space="0" w:color="auto"/>
          </w:divBdr>
        </w:div>
      </w:divsChild>
    </w:div>
    <w:div w:id="303048641">
      <w:bodyDiv w:val="1"/>
      <w:marLeft w:val="0"/>
      <w:marRight w:val="0"/>
      <w:marTop w:val="0"/>
      <w:marBottom w:val="0"/>
      <w:divBdr>
        <w:top w:val="none" w:sz="0" w:space="0" w:color="auto"/>
        <w:left w:val="none" w:sz="0" w:space="0" w:color="auto"/>
        <w:bottom w:val="none" w:sz="0" w:space="0" w:color="auto"/>
        <w:right w:val="none" w:sz="0" w:space="0" w:color="auto"/>
      </w:divBdr>
      <w:divsChild>
        <w:div w:id="1283458867">
          <w:marLeft w:val="0"/>
          <w:marRight w:val="0"/>
          <w:marTop w:val="0"/>
          <w:marBottom w:val="0"/>
          <w:divBdr>
            <w:top w:val="none" w:sz="0" w:space="0" w:color="auto"/>
            <w:left w:val="none" w:sz="0" w:space="0" w:color="auto"/>
            <w:bottom w:val="none" w:sz="0" w:space="0" w:color="auto"/>
            <w:right w:val="none" w:sz="0" w:space="0" w:color="auto"/>
          </w:divBdr>
          <w:divsChild>
            <w:div w:id="582373143">
              <w:marLeft w:val="0"/>
              <w:marRight w:val="0"/>
              <w:marTop w:val="0"/>
              <w:marBottom w:val="0"/>
              <w:divBdr>
                <w:top w:val="none" w:sz="0" w:space="0" w:color="auto"/>
                <w:left w:val="none" w:sz="0" w:space="0" w:color="auto"/>
                <w:bottom w:val="none" w:sz="0" w:space="0" w:color="auto"/>
                <w:right w:val="none" w:sz="0" w:space="0" w:color="auto"/>
              </w:divBdr>
            </w:div>
            <w:div w:id="1069958261">
              <w:marLeft w:val="0"/>
              <w:marRight w:val="0"/>
              <w:marTop w:val="0"/>
              <w:marBottom w:val="0"/>
              <w:divBdr>
                <w:top w:val="none" w:sz="0" w:space="0" w:color="auto"/>
                <w:left w:val="none" w:sz="0" w:space="0" w:color="auto"/>
                <w:bottom w:val="none" w:sz="0" w:space="0" w:color="auto"/>
                <w:right w:val="none" w:sz="0" w:space="0" w:color="auto"/>
              </w:divBdr>
            </w:div>
            <w:div w:id="1329140952">
              <w:marLeft w:val="0"/>
              <w:marRight w:val="0"/>
              <w:marTop w:val="0"/>
              <w:marBottom w:val="0"/>
              <w:divBdr>
                <w:top w:val="none" w:sz="0" w:space="0" w:color="auto"/>
                <w:left w:val="none" w:sz="0" w:space="0" w:color="auto"/>
                <w:bottom w:val="none" w:sz="0" w:space="0" w:color="auto"/>
                <w:right w:val="none" w:sz="0" w:space="0" w:color="auto"/>
              </w:divBdr>
            </w:div>
            <w:div w:id="664816885">
              <w:marLeft w:val="0"/>
              <w:marRight w:val="0"/>
              <w:marTop w:val="0"/>
              <w:marBottom w:val="0"/>
              <w:divBdr>
                <w:top w:val="none" w:sz="0" w:space="0" w:color="auto"/>
                <w:left w:val="none" w:sz="0" w:space="0" w:color="auto"/>
                <w:bottom w:val="none" w:sz="0" w:space="0" w:color="auto"/>
                <w:right w:val="none" w:sz="0" w:space="0" w:color="auto"/>
              </w:divBdr>
            </w:div>
            <w:div w:id="295717044">
              <w:marLeft w:val="0"/>
              <w:marRight w:val="0"/>
              <w:marTop w:val="0"/>
              <w:marBottom w:val="0"/>
              <w:divBdr>
                <w:top w:val="none" w:sz="0" w:space="0" w:color="auto"/>
                <w:left w:val="none" w:sz="0" w:space="0" w:color="auto"/>
                <w:bottom w:val="none" w:sz="0" w:space="0" w:color="auto"/>
                <w:right w:val="none" w:sz="0" w:space="0" w:color="auto"/>
              </w:divBdr>
            </w:div>
          </w:divsChild>
        </w:div>
        <w:div w:id="1359357528">
          <w:marLeft w:val="0"/>
          <w:marRight w:val="0"/>
          <w:marTop w:val="0"/>
          <w:marBottom w:val="0"/>
          <w:divBdr>
            <w:top w:val="none" w:sz="0" w:space="0" w:color="auto"/>
            <w:left w:val="none" w:sz="0" w:space="0" w:color="auto"/>
            <w:bottom w:val="none" w:sz="0" w:space="0" w:color="auto"/>
            <w:right w:val="none" w:sz="0" w:space="0" w:color="auto"/>
          </w:divBdr>
          <w:divsChild>
            <w:div w:id="2102096858">
              <w:marLeft w:val="0"/>
              <w:marRight w:val="0"/>
              <w:marTop w:val="0"/>
              <w:marBottom w:val="0"/>
              <w:divBdr>
                <w:top w:val="none" w:sz="0" w:space="0" w:color="auto"/>
                <w:left w:val="none" w:sz="0" w:space="0" w:color="auto"/>
                <w:bottom w:val="none" w:sz="0" w:space="0" w:color="auto"/>
                <w:right w:val="none" w:sz="0" w:space="0" w:color="auto"/>
              </w:divBdr>
            </w:div>
            <w:div w:id="1373767787">
              <w:marLeft w:val="0"/>
              <w:marRight w:val="0"/>
              <w:marTop w:val="0"/>
              <w:marBottom w:val="0"/>
              <w:divBdr>
                <w:top w:val="none" w:sz="0" w:space="0" w:color="auto"/>
                <w:left w:val="none" w:sz="0" w:space="0" w:color="auto"/>
                <w:bottom w:val="none" w:sz="0" w:space="0" w:color="auto"/>
                <w:right w:val="none" w:sz="0" w:space="0" w:color="auto"/>
              </w:divBdr>
            </w:div>
            <w:div w:id="1577746105">
              <w:marLeft w:val="0"/>
              <w:marRight w:val="0"/>
              <w:marTop w:val="0"/>
              <w:marBottom w:val="0"/>
              <w:divBdr>
                <w:top w:val="none" w:sz="0" w:space="0" w:color="auto"/>
                <w:left w:val="none" w:sz="0" w:space="0" w:color="auto"/>
                <w:bottom w:val="none" w:sz="0" w:space="0" w:color="auto"/>
                <w:right w:val="none" w:sz="0" w:space="0" w:color="auto"/>
              </w:divBdr>
            </w:div>
            <w:div w:id="1044602770">
              <w:marLeft w:val="0"/>
              <w:marRight w:val="0"/>
              <w:marTop w:val="0"/>
              <w:marBottom w:val="0"/>
              <w:divBdr>
                <w:top w:val="none" w:sz="0" w:space="0" w:color="auto"/>
                <w:left w:val="none" w:sz="0" w:space="0" w:color="auto"/>
                <w:bottom w:val="none" w:sz="0" w:space="0" w:color="auto"/>
                <w:right w:val="none" w:sz="0" w:space="0" w:color="auto"/>
              </w:divBdr>
            </w:div>
            <w:div w:id="317199493">
              <w:marLeft w:val="0"/>
              <w:marRight w:val="0"/>
              <w:marTop w:val="0"/>
              <w:marBottom w:val="0"/>
              <w:divBdr>
                <w:top w:val="none" w:sz="0" w:space="0" w:color="auto"/>
                <w:left w:val="none" w:sz="0" w:space="0" w:color="auto"/>
                <w:bottom w:val="none" w:sz="0" w:space="0" w:color="auto"/>
                <w:right w:val="none" w:sz="0" w:space="0" w:color="auto"/>
              </w:divBdr>
            </w:div>
            <w:div w:id="2006544575">
              <w:marLeft w:val="0"/>
              <w:marRight w:val="0"/>
              <w:marTop w:val="0"/>
              <w:marBottom w:val="0"/>
              <w:divBdr>
                <w:top w:val="none" w:sz="0" w:space="0" w:color="auto"/>
                <w:left w:val="none" w:sz="0" w:space="0" w:color="auto"/>
                <w:bottom w:val="none" w:sz="0" w:space="0" w:color="auto"/>
                <w:right w:val="none" w:sz="0" w:space="0" w:color="auto"/>
              </w:divBdr>
            </w:div>
            <w:div w:id="1287010606">
              <w:marLeft w:val="0"/>
              <w:marRight w:val="0"/>
              <w:marTop w:val="0"/>
              <w:marBottom w:val="0"/>
              <w:divBdr>
                <w:top w:val="none" w:sz="0" w:space="0" w:color="auto"/>
                <w:left w:val="none" w:sz="0" w:space="0" w:color="auto"/>
                <w:bottom w:val="none" w:sz="0" w:space="0" w:color="auto"/>
                <w:right w:val="none" w:sz="0" w:space="0" w:color="auto"/>
              </w:divBdr>
            </w:div>
            <w:div w:id="549653654">
              <w:marLeft w:val="0"/>
              <w:marRight w:val="0"/>
              <w:marTop w:val="0"/>
              <w:marBottom w:val="0"/>
              <w:divBdr>
                <w:top w:val="none" w:sz="0" w:space="0" w:color="auto"/>
                <w:left w:val="none" w:sz="0" w:space="0" w:color="auto"/>
                <w:bottom w:val="none" w:sz="0" w:space="0" w:color="auto"/>
                <w:right w:val="none" w:sz="0" w:space="0" w:color="auto"/>
              </w:divBdr>
            </w:div>
            <w:div w:id="1225331660">
              <w:marLeft w:val="0"/>
              <w:marRight w:val="0"/>
              <w:marTop w:val="0"/>
              <w:marBottom w:val="0"/>
              <w:divBdr>
                <w:top w:val="none" w:sz="0" w:space="0" w:color="auto"/>
                <w:left w:val="none" w:sz="0" w:space="0" w:color="auto"/>
                <w:bottom w:val="none" w:sz="0" w:space="0" w:color="auto"/>
                <w:right w:val="none" w:sz="0" w:space="0" w:color="auto"/>
              </w:divBdr>
            </w:div>
            <w:div w:id="1990358775">
              <w:marLeft w:val="0"/>
              <w:marRight w:val="0"/>
              <w:marTop w:val="0"/>
              <w:marBottom w:val="0"/>
              <w:divBdr>
                <w:top w:val="none" w:sz="0" w:space="0" w:color="auto"/>
                <w:left w:val="none" w:sz="0" w:space="0" w:color="auto"/>
                <w:bottom w:val="none" w:sz="0" w:space="0" w:color="auto"/>
                <w:right w:val="none" w:sz="0" w:space="0" w:color="auto"/>
              </w:divBdr>
            </w:div>
            <w:div w:id="1042905024">
              <w:marLeft w:val="0"/>
              <w:marRight w:val="0"/>
              <w:marTop w:val="0"/>
              <w:marBottom w:val="0"/>
              <w:divBdr>
                <w:top w:val="none" w:sz="0" w:space="0" w:color="auto"/>
                <w:left w:val="none" w:sz="0" w:space="0" w:color="auto"/>
                <w:bottom w:val="none" w:sz="0" w:space="0" w:color="auto"/>
                <w:right w:val="none" w:sz="0" w:space="0" w:color="auto"/>
              </w:divBdr>
            </w:div>
            <w:div w:id="1029523573">
              <w:marLeft w:val="0"/>
              <w:marRight w:val="0"/>
              <w:marTop w:val="0"/>
              <w:marBottom w:val="0"/>
              <w:divBdr>
                <w:top w:val="none" w:sz="0" w:space="0" w:color="auto"/>
                <w:left w:val="none" w:sz="0" w:space="0" w:color="auto"/>
                <w:bottom w:val="none" w:sz="0" w:space="0" w:color="auto"/>
                <w:right w:val="none" w:sz="0" w:space="0" w:color="auto"/>
              </w:divBdr>
            </w:div>
            <w:div w:id="1224869775">
              <w:marLeft w:val="0"/>
              <w:marRight w:val="0"/>
              <w:marTop w:val="0"/>
              <w:marBottom w:val="0"/>
              <w:divBdr>
                <w:top w:val="none" w:sz="0" w:space="0" w:color="auto"/>
                <w:left w:val="none" w:sz="0" w:space="0" w:color="auto"/>
                <w:bottom w:val="none" w:sz="0" w:space="0" w:color="auto"/>
                <w:right w:val="none" w:sz="0" w:space="0" w:color="auto"/>
              </w:divBdr>
            </w:div>
            <w:div w:id="2112966097">
              <w:marLeft w:val="0"/>
              <w:marRight w:val="0"/>
              <w:marTop w:val="0"/>
              <w:marBottom w:val="0"/>
              <w:divBdr>
                <w:top w:val="none" w:sz="0" w:space="0" w:color="auto"/>
                <w:left w:val="none" w:sz="0" w:space="0" w:color="auto"/>
                <w:bottom w:val="none" w:sz="0" w:space="0" w:color="auto"/>
                <w:right w:val="none" w:sz="0" w:space="0" w:color="auto"/>
              </w:divBdr>
            </w:div>
            <w:div w:id="538978086">
              <w:marLeft w:val="0"/>
              <w:marRight w:val="0"/>
              <w:marTop w:val="0"/>
              <w:marBottom w:val="0"/>
              <w:divBdr>
                <w:top w:val="none" w:sz="0" w:space="0" w:color="auto"/>
                <w:left w:val="none" w:sz="0" w:space="0" w:color="auto"/>
                <w:bottom w:val="none" w:sz="0" w:space="0" w:color="auto"/>
                <w:right w:val="none" w:sz="0" w:space="0" w:color="auto"/>
              </w:divBdr>
            </w:div>
            <w:div w:id="119350610">
              <w:marLeft w:val="0"/>
              <w:marRight w:val="0"/>
              <w:marTop w:val="0"/>
              <w:marBottom w:val="0"/>
              <w:divBdr>
                <w:top w:val="none" w:sz="0" w:space="0" w:color="auto"/>
                <w:left w:val="none" w:sz="0" w:space="0" w:color="auto"/>
                <w:bottom w:val="none" w:sz="0" w:space="0" w:color="auto"/>
                <w:right w:val="none" w:sz="0" w:space="0" w:color="auto"/>
              </w:divBdr>
            </w:div>
            <w:div w:id="907348347">
              <w:marLeft w:val="0"/>
              <w:marRight w:val="0"/>
              <w:marTop w:val="0"/>
              <w:marBottom w:val="0"/>
              <w:divBdr>
                <w:top w:val="none" w:sz="0" w:space="0" w:color="auto"/>
                <w:left w:val="none" w:sz="0" w:space="0" w:color="auto"/>
                <w:bottom w:val="none" w:sz="0" w:space="0" w:color="auto"/>
                <w:right w:val="none" w:sz="0" w:space="0" w:color="auto"/>
              </w:divBdr>
            </w:div>
            <w:div w:id="73894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055453">
      <w:bodyDiv w:val="1"/>
      <w:marLeft w:val="0"/>
      <w:marRight w:val="0"/>
      <w:marTop w:val="0"/>
      <w:marBottom w:val="0"/>
      <w:divBdr>
        <w:top w:val="none" w:sz="0" w:space="0" w:color="auto"/>
        <w:left w:val="none" w:sz="0" w:space="0" w:color="auto"/>
        <w:bottom w:val="none" w:sz="0" w:space="0" w:color="auto"/>
        <w:right w:val="none" w:sz="0" w:space="0" w:color="auto"/>
      </w:divBdr>
      <w:divsChild>
        <w:div w:id="793867730">
          <w:marLeft w:val="0"/>
          <w:marRight w:val="0"/>
          <w:marTop w:val="0"/>
          <w:marBottom w:val="0"/>
          <w:divBdr>
            <w:top w:val="none" w:sz="0" w:space="0" w:color="auto"/>
            <w:left w:val="none" w:sz="0" w:space="0" w:color="auto"/>
            <w:bottom w:val="none" w:sz="0" w:space="0" w:color="auto"/>
            <w:right w:val="none" w:sz="0" w:space="0" w:color="auto"/>
          </w:divBdr>
          <w:divsChild>
            <w:div w:id="266811634">
              <w:marLeft w:val="0"/>
              <w:marRight w:val="0"/>
              <w:marTop w:val="0"/>
              <w:marBottom w:val="0"/>
              <w:divBdr>
                <w:top w:val="none" w:sz="0" w:space="0" w:color="auto"/>
                <w:left w:val="none" w:sz="0" w:space="0" w:color="auto"/>
                <w:bottom w:val="none" w:sz="0" w:space="0" w:color="auto"/>
                <w:right w:val="none" w:sz="0" w:space="0" w:color="auto"/>
              </w:divBdr>
            </w:div>
            <w:div w:id="1027291933">
              <w:marLeft w:val="0"/>
              <w:marRight w:val="0"/>
              <w:marTop w:val="0"/>
              <w:marBottom w:val="0"/>
              <w:divBdr>
                <w:top w:val="none" w:sz="0" w:space="0" w:color="auto"/>
                <w:left w:val="none" w:sz="0" w:space="0" w:color="auto"/>
                <w:bottom w:val="none" w:sz="0" w:space="0" w:color="auto"/>
                <w:right w:val="none" w:sz="0" w:space="0" w:color="auto"/>
              </w:divBdr>
            </w:div>
            <w:div w:id="1376196338">
              <w:marLeft w:val="0"/>
              <w:marRight w:val="0"/>
              <w:marTop w:val="0"/>
              <w:marBottom w:val="0"/>
              <w:divBdr>
                <w:top w:val="none" w:sz="0" w:space="0" w:color="auto"/>
                <w:left w:val="none" w:sz="0" w:space="0" w:color="auto"/>
                <w:bottom w:val="none" w:sz="0" w:space="0" w:color="auto"/>
                <w:right w:val="none" w:sz="0" w:space="0" w:color="auto"/>
              </w:divBdr>
            </w:div>
            <w:div w:id="1592814174">
              <w:marLeft w:val="0"/>
              <w:marRight w:val="0"/>
              <w:marTop w:val="0"/>
              <w:marBottom w:val="0"/>
              <w:divBdr>
                <w:top w:val="none" w:sz="0" w:space="0" w:color="auto"/>
                <w:left w:val="none" w:sz="0" w:space="0" w:color="auto"/>
                <w:bottom w:val="none" w:sz="0" w:space="0" w:color="auto"/>
                <w:right w:val="none" w:sz="0" w:space="0" w:color="auto"/>
              </w:divBdr>
            </w:div>
            <w:div w:id="926427580">
              <w:marLeft w:val="0"/>
              <w:marRight w:val="0"/>
              <w:marTop w:val="0"/>
              <w:marBottom w:val="0"/>
              <w:divBdr>
                <w:top w:val="none" w:sz="0" w:space="0" w:color="auto"/>
                <w:left w:val="none" w:sz="0" w:space="0" w:color="auto"/>
                <w:bottom w:val="none" w:sz="0" w:space="0" w:color="auto"/>
                <w:right w:val="none" w:sz="0" w:space="0" w:color="auto"/>
              </w:divBdr>
            </w:div>
            <w:div w:id="460147368">
              <w:marLeft w:val="0"/>
              <w:marRight w:val="0"/>
              <w:marTop w:val="0"/>
              <w:marBottom w:val="0"/>
              <w:divBdr>
                <w:top w:val="none" w:sz="0" w:space="0" w:color="auto"/>
                <w:left w:val="none" w:sz="0" w:space="0" w:color="auto"/>
                <w:bottom w:val="none" w:sz="0" w:space="0" w:color="auto"/>
                <w:right w:val="none" w:sz="0" w:space="0" w:color="auto"/>
              </w:divBdr>
            </w:div>
            <w:div w:id="708799163">
              <w:marLeft w:val="0"/>
              <w:marRight w:val="0"/>
              <w:marTop w:val="0"/>
              <w:marBottom w:val="0"/>
              <w:divBdr>
                <w:top w:val="none" w:sz="0" w:space="0" w:color="auto"/>
                <w:left w:val="none" w:sz="0" w:space="0" w:color="auto"/>
                <w:bottom w:val="none" w:sz="0" w:space="0" w:color="auto"/>
                <w:right w:val="none" w:sz="0" w:space="0" w:color="auto"/>
              </w:divBdr>
            </w:div>
            <w:div w:id="876896414">
              <w:marLeft w:val="0"/>
              <w:marRight w:val="0"/>
              <w:marTop w:val="0"/>
              <w:marBottom w:val="0"/>
              <w:divBdr>
                <w:top w:val="none" w:sz="0" w:space="0" w:color="auto"/>
                <w:left w:val="none" w:sz="0" w:space="0" w:color="auto"/>
                <w:bottom w:val="none" w:sz="0" w:space="0" w:color="auto"/>
                <w:right w:val="none" w:sz="0" w:space="0" w:color="auto"/>
              </w:divBdr>
            </w:div>
            <w:div w:id="669718219">
              <w:marLeft w:val="0"/>
              <w:marRight w:val="0"/>
              <w:marTop w:val="0"/>
              <w:marBottom w:val="0"/>
              <w:divBdr>
                <w:top w:val="none" w:sz="0" w:space="0" w:color="auto"/>
                <w:left w:val="none" w:sz="0" w:space="0" w:color="auto"/>
                <w:bottom w:val="none" w:sz="0" w:space="0" w:color="auto"/>
                <w:right w:val="none" w:sz="0" w:space="0" w:color="auto"/>
              </w:divBdr>
            </w:div>
            <w:div w:id="1797873474">
              <w:marLeft w:val="0"/>
              <w:marRight w:val="0"/>
              <w:marTop w:val="0"/>
              <w:marBottom w:val="0"/>
              <w:divBdr>
                <w:top w:val="none" w:sz="0" w:space="0" w:color="auto"/>
                <w:left w:val="none" w:sz="0" w:space="0" w:color="auto"/>
                <w:bottom w:val="none" w:sz="0" w:space="0" w:color="auto"/>
                <w:right w:val="none" w:sz="0" w:space="0" w:color="auto"/>
              </w:divBdr>
            </w:div>
            <w:div w:id="228150620">
              <w:marLeft w:val="0"/>
              <w:marRight w:val="0"/>
              <w:marTop w:val="0"/>
              <w:marBottom w:val="0"/>
              <w:divBdr>
                <w:top w:val="none" w:sz="0" w:space="0" w:color="auto"/>
                <w:left w:val="none" w:sz="0" w:space="0" w:color="auto"/>
                <w:bottom w:val="none" w:sz="0" w:space="0" w:color="auto"/>
                <w:right w:val="none" w:sz="0" w:space="0" w:color="auto"/>
              </w:divBdr>
            </w:div>
            <w:div w:id="1688630485">
              <w:marLeft w:val="0"/>
              <w:marRight w:val="0"/>
              <w:marTop w:val="0"/>
              <w:marBottom w:val="0"/>
              <w:divBdr>
                <w:top w:val="none" w:sz="0" w:space="0" w:color="auto"/>
                <w:left w:val="none" w:sz="0" w:space="0" w:color="auto"/>
                <w:bottom w:val="none" w:sz="0" w:space="0" w:color="auto"/>
                <w:right w:val="none" w:sz="0" w:space="0" w:color="auto"/>
              </w:divBdr>
            </w:div>
            <w:div w:id="1048577206">
              <w:marLeft w:val="0"/>
              <w:marRight w:val="0"/>
              <w:marTop w:val="0"/>
              <w:marBottom w:val="0"/>
              <w:divBdr>
                <w:top w:val="none" w:sz="0" w:space="0" w:color="auto"/>
                <w:left w:val="none" w:sz="0" w:space="0" w:color="auto"/>
                <w:bottom w:val="none" w:sz="0" w:space="0" w:color="auto"/>
                <w:right w:val="none" w:sz="0" w:space="0" w:color="auto"/>
              </w:divBdr>
            </w:div>
            <w:div w:id="822352684">
              <w:marLeft w:val="0"/>
              <w:marRight w:val="0"/>
              <w:marTop w:val="0"/>
              <w:marBottom w:val="0"/>
              <w:divBdr>
                <w:top w:val="none" w:sz="0" w:space="0" w:color="auto"/>
                <w:left w:val="none" w:sz="0" w:space="0" w:color="auto"/>
                <w:bottom w:val="none" w:sz="0" w:space="0" w:color="auto"/>
                <w:right w:val="none" w:sz="0" w:space="0" w:color="auto"/>
              </w:divBdr>
            </w:div>
            <w:div w:id="1637417779">
              <w:marLeft w:val="0"/>
              <w:marRight w:val="0"/>
              <w:marTop w:val="0"/>
              <w:marBottom w:val="0"/>
              <w:divBdr>
                <w:top w:val="none" w:sz="0" w:space="0" w:color="auto"/>
                <w:left w:val="none" w:sz="0" w:space="0" w:color="auto"/>
                <w:bottom w:val="none" w:sz="0" w:space="0" w:color="auto"/>
                <w:right w:val="none" w:sz="0" w:space="0" w:color="auto"/>
              </w:divBdr>
            </w:div>
            <w:div w:id="288904473">
              <w:marLeft w:val="0"/>
              <w:marRight w:val="0"/>
              <w:marTop w:val="0"/>
              <w:marBottom w:val="0"/>
              <w:divBdr>
                <w:top w:val="none" w:sz="0" w:space="0" w:color="auto"/>
                <w:left w:val="none" w:sz="0" w:space="0" w:color="auto"/>
                <w:bottom w:val="none" w:sz="0" w:space="0" w:color="auto"/>
                <w:right w:val="none" w:sz="0" w:space="0" w:color="auto"/>
              </w:divBdr>
            </w:div>
            <w:div w:id="113329918">
              <w:marLeft w:val="0"/>
              <w:marRight w:val="0"/>
              <w:marTop w:val="0"/>
              <w:marBottom w:val="0"/>
              <w:divBdr>
                <w:top w:val="none" w:sz="0" w:space="0" w:color="auto"/>
                <w:left w:val="none" w:sz="0" w:space="0" w:color="auto"/>
                <w:bottom w:val="none" w:sz="0" w:space="0" w:color="auto"/>
                <w:right w:val="none" w:sz="0" w:space="0" w:color="auto"/>
              </w:divBdr>
            </w:div>
            <w:div w:id="503740628">
              <w:marLeft w:val="0"/>
              <w:marRight w:val="0"/>
              <w:marTop w:val="0"/>
              <w:marBottom w:val="0"/>
              <w:divBdr>
                <w:top w:val="none" w:sz="0" w:space="0" w:color="auto"/>
                <w:left w:val="none" w:sz="0" w:space="0" w:color="auto"/>
                <w:bottom w:val="none" w:sz="0" w:space="0" w:color="auto"/>
                <w:right w:val="none" w:sz="0" w:space="0" w:color="auto"/>
              </w:divBdr>
            </w:div>
            <w:div w:id="236131347">
              <w:marLeft w:val="0"/>
              <w:marRight w:val="0"/>
              <w:marTop w:val="0"/>
              <w:marBottom w:val="0"/>
              <w:divBdr>
                <w:top w:val="none" w:sz="0" w:space="0" w:color="auto"/>
                <w:left w:val="none" w:sz="0" w:space="0" w:color="auto"/>
                <w:bottom w:val="none" w:sz="0" w:space="0" w:color="auto"/>
                <w:right w:val="none" w:sz="0" w:space="0" w:color="auto"/>
              </w:divBdr>
            </w:div>
          </w:divsChild>
        </w:div>
        <w:div w:id="802968643">
          <w:marLeft w:val="0"/>
          <w:marRight w:val="0"/>
          <w:marTop w:val="0"/>
          <w:marBottom w:val="0"/>
          <w:divBdr>
            <w:top w:val="none" w:sz="0" w:space="0" w:color="auto"/>
            <w:left w:val="none" w:sz="0" w:space="0" w:color="auto"/>
            <w:bottom w:val="none" w:sz="0" w:space="0" w:color="auto"/>
            <w:right w:val="none" w:sz="0" w:space="0" w:color="auto"/>
          </w:divBdr>
          <w:divsChild>
            <w:div w:id="842092798">
              <w:marLeft w:val="0"/>
              <w:marRight w:val="0"/>
              <w:marTop w:val="0"/>
              <w:marBottom w:val="0"/>
              <w:divBdr>
                <w:top w:val="none" w:sz="0" w:space="0" w:color="auto"/>
                <w:left w:val="none" w:sz="0" w:space="0" w:color="auto"/>
                <w:bottom w:val="none" w:sz="0" w:space="0" w:color="auto"/>
                <w:right w:val="none" w:sz="0" w:space="0" w:color="auto"/>
              </w:divBdr>
            </w:div>
            <w:div w:id="1372194716">
              <w:marLeft w:val="0"/>
              <w:marRight w:val="0"/>
              <w:marTop w:val="0"/>
              <w:marBottom w:val="0"/>
              <w:divBdr>
                <w:top w:val="none" w:sz="0" w:space="0" w:color="auto"/>
                <w:left w:val="none" w:sz="0" w:space="0" w:color="auto"/>
                <w:bottom w:val="none" w:sz="0" w:space="0" w:color="auto"/>
                <w:right w:val="none" w:sz="0" w:space="0" w:color="auto"/>
              </w:divBdr>
            </w:div>
            <w:div w:id="62221973">
              <w:marLeft w:val="0"/>
              <w:marRight w:val="0"/>
              <w:marTop w:val="0"/>
              <w:marBottom w:val="0"/>
              <w:divBdr>
                <w:top w:val="none" w:sz="0" w:space="0" w:color="auto"/>
                <w:left w:val="none" w:sz="0" w:space="0" w:color="auto"/>
                <w:bottom w:val="none" w:sz="0" w:space="0" w:color="auto"/>
                <w:right w:val="none" w:sz="0" w:space="0" w:color="auto"/>
              </w:divBdr>
            </w:div>
            <w:div w:id="2123180821">
              <w:marLeft w:val="0"/>
              <w:marRight w:val="0"/>
              <w:marTop w:val="0"/>
              <w:marBottom w:val="0"/>
              <w:divBdr>
                <w:top w:val="none" w:sz="0" w:space="0" w:color="auto"/>
                <w:left w:val="none" w:sz="0" w:space="0" w:color="auto"/>
                <w:bottom w:val="none" w:sz="0" w:space="0" w:color="auto"/>
                <w:right w:val="none" w:sz="0" w:space="0" w:color="auto"/>
              </w:divBdr>
            </w:div>
            <w:div w:id="1645624269">
              <w:marLeft w:val="0"/>
              <w:marRight w:val="0"/>
              <w:marTop w:val="0"/>
              <w:marBottom w:val="0"/>
              <w:divBdr>
                <w:top w:val="none" w:sz="0" w:space="0" w:color="auto"/>
                <w:left w:val="none" w:sz="0" w:space="0" w:color="auto"/>
                <w:bottom w:val="none" w:sz="0" w:space="0" w:color="auto"/>
                <w:right w:val="none" w:sz="0" w:space="0" w:color="auto"/>
              </w:divBdr>
            </w:div>
            <w:div w:id="959148321">
              <w:marLeft w:val="0"/>
              <w:marRight w:val="0"/>
              <w:marTop w:val="0"/>
              <w:marBottom w:val="0"/>
              <w:divBdr>
                <w:top w:val="none" w:sz="0" w:space="0" w:color="auto"/>
                <w:left w:val="none" w:sz="0" w:space="0" w:color="auto"/>
                <w:bottom w:val="none" w:sz="0" w:space="0" w:color="auto"/>
                <w:right w:val="none" w:sz="0" w:space="0" w:color="auto"/>
              </w:divBdr>
            </w:div>
            <w:div w:id="428163242">
              <w:marLeft w:val="0"/>
              <w:marRight w:val="0"/>
              <w:marTop w:val="0"/>
              <w:marBottom w:val="0"/>
              <w:divBdr>
                <w:top w:val="none" w:sz="0" w:space="0" w:color="auto"/>
                <w:left w:val="none" w:sz="0" w:space="0" w:color="auto"/>
                <w:bottom w:val="none" w:sz="0" w:space="0" w:color="auto"/>
                <w:right w:val="none" w:sz="0" w:space="0" w:color="auto"/>
              </w:divBdr>
            </w:div>
            <w:div w:id="1504856316">
              <w:marLeft w:val="0"/>
              <w:marRight w:val="0"/>
              <w:marTop w:val="0"/>
              <w:marBottom w:val="0"/>
              <w:divBdr>
                <w:top w:val="none" w:sz="0" w:space="0" w:color="auto"/>
                <w:left w:val="none" w:sz="0" w:space="0" w:color="auto"/>
                <w:bottom w:val="none" w:sz="0" w:space="0" w:color="auto"/>
                <w:right w:val="none" w:sz="0" w:space="0" w:color="auto"/>
              </w:divBdr>
            </w:div>
            <w:div w:id="127403210">
              <w:marLeft w:val="0"/>
              <w:marRight w:val="0"/>
              <w:marTop w:val="0"/>
              <w:marBottom w:val="0"/>
              <w:divBdr>
                <w:top w:val="none" w:sz="0" w:space="0" w:color="auto"/>
                <w:left w:val="none" w:sz="0" w:space="0" w:color="auto"/>
                <w:bottom w:val="none" w:sz="0" w:space="0" w:color="auto"/>
                <w:right w:val="none" w:sz="0" w:space="0" w:color="auto"/>
              </w:divBdr>
            </w:div>
            <w:div w:id="1288393297">
              <w:marLeft w:val="0"/>
              <w:marRight w:val="0"/>
              <w:marTop w:val="0"/>
              <w:marBottom w:val="0"/>
              <w:divBdr>
                <w:top w:val="none" w:sz="0" w:space="0" w:color="auto"/>
                <w:left w:val="none" w:sz="0" w:space="0" w:color="auto"/>
                <w:bottom w:val="none" w:sz="0" w:space="0" w:color="auto"/>
                <w:right w:val="none" w:sz="0" w:space="0" w:color="auto"/>
              </w:divBdr>
            </w:div>
            <w:div w:id="2062290308">
              <w:marLeft w:val="0"/>
              <w:marRight w:val="0"/>
              <w:marTop w:val="0"/>
              <w:marBottom w:val="0"/>
              <w:divBdr>
                <w:top w:val="none" w:sz="0" w:space="0" w:color="auto"/>
                <w:left w:val="none" w:sz="0" w:space="0" w:color="auto"/>
                <w:bottom w:val="none" w:sz="0" w:space="0" w:color="auto"/>
                <w:right w:val="none" w:sz="0" w:space="0" w:color="auto"/>
              </w:divBdr>
            </w:div>
            <w:div w:id="269900877">
              <w:marLeft w:val="0"/>
              <w:marRight w:val="0"/>
              <w:marTop w:val="0"/>
              <w:marBottom w:val="0"/>
              <w:divBdr>
                <w:top w:val="none" w:sz="0" w:space="0" w:color="auto"/>
                <w:left w:val="none" w:sz="0" w:space="0" w:color="auto"/>
                <w:bottom w:val="none" w:sz="0" w:space="0" w:color="auto"/>
                <w:right w:val="none" w:sz="0" w:space="0" w:color="auto"/>
              </w:divBdr>
            </w:div>
            <w:div w:id="189075150">
              <w:marLeft w:val="0"/>
              <w:marRight w:val="0"/>
              <w:marTop w:val="0"/>
              <w:marBottom w:val="0"/>
              <w:divBdr>
                <w:top w:val="none" w:sz="0" w:space="0" w:color="auto"/>
                <w:left w:val="none" w:sz="0" w:space="0" w:color="auto"/>
                <w:bottom w:val="none" w:sz="0" w:space="0" w:color="auto"/>
                <w:right w:val="none" w:sz="0" w:space="0" w:color="auto"/>
              </w:divBdr>
            </w:div>
            <w:div w:id="1727144137">
              <w:marLeft w:val="0"/>
              <w:marRight w:val="0"/>
              <w:marTop w:val="0"/>
              <w:marBottom w:val="0"/>
              <w:divBdr>
                <w:top w:val="none" w:sz="0" w:space="0" w:color="auto"/>
                <w:left w:val="none" w:sz="0" w:space="0" w:color="auto"/>
                <w:bottom w:val="none" w:sz="0" w:space="0" w:color="auto"/>
                <w:right w:val="none" w:sz="0" w:space="0" w:color="auto"/>
              </w:divBdr>
            </w:div>
            <w:div w:id="1715350814">
              <w:marLeft w:val="0"/>
              <w:marRight w:val="0"/>
              <w:marTop w:val="0"/>
              <w:marBottom w:val="0"/>
              <w:divBdr>
                <w:top w:val="none" w:sz="0" w:space="0" w:color="auto"/>
                <w:left w:val="none" w:sz="0" w:space="0" w:color="auto"/>
                <w:bottom w:val="none" w:sz="0" w:space="0" w:color="auto"/>
                <w:right w:val="none" w:sz="0" w:space="0" w:color="auto"/>
              </w:divBdr>
            </w:div>
            <w:div w:id="1726489281">
              <w:marLeft w:val="0"/>
              <w:marRight w:val="0"/>
              <w:marTop w:val="0"/>
              <w:marBottom w:val="0"/>
              <w:divBdr>
                <w:top w:val="none" w:sz="0" w:space="0" w:color="auto"/>
                <w:left w:val="none" w:sz="0" w:space="0" w:color="auto"/>
                <w:bottom w:val="none" w:sz="0" w:space="0" w:color="auto"/>
                <w:right w:val="none" w:sz="0" w:space="0" w:color="auto"/>
              </w:divBdr>
            </w:div>
            <w:div w:id="1278029259">
              <w:marLeft w:val="0"/>
              <w:marRight w:val="0"/>
              <w:marTop w:val="0"/>
              <w:marBottom w:val="0"/>
              <w:divBdr>
                <w:top w:val="none" w:sz="0" w:space="0" w:color="auto"/>
                <w:left w:val="none" w:sz="0" w:space="0" w:color="auto"/>
                <w:bottom w:val="none" w:sz="0" w:space="0" w:color="auto"/>
                <w:right w:val="none" w:sz="0" w:space="0" w:color="auto"/>
              </w:divBdr>
            </w:div>
            <w:div w:id="1348755559">
              <w:marLeft w:val="0"/>
              <w:marRight w:val="0"/>
              <w:marTop w:val="0"/>
              <w:marBottom w:val="0"/>
              <w:divBdr>
                <w:top w:val="none" w:sz="0" w:space="0" w:color="auto"/>
                <w:left w:val="none" w:sz="0" w:space="0" w:color="auto"/>
                <w:bottom w:val="none" w:sz="0" w:space="0" w:color="auto"/>
                <w:right w:val="none" w:sz="0" w:space="0" w:color="auto"/>
              </w:divBdr>
            </w:div>
            <w:div w:id="1704398484">
              <w:marLeft w:val="0"/>
              <w:marRight w:val="0"/>
              <w:marTop w:val="0"/>
              <w:marBottom w:val="0"/>
              <w:divBdr>
                <w:top w:val="none" w:sz="0" w:space="0" w:color="auto"/>
                <w:left w:val="none" w:sz="0" w:space="0" w:color="auto"/>
                <w:bottom w:val="none" w:sz="0" w:space="0" w:color="auto"/>
                <w:right w:val="none" w:sz="0" w:space="0" w:color="auto"/>
              </w:divBdr>
            </w:div>
            <w:div w:id="1021932930">
              <w:marLeft w:val="0"/>
              <w:marRight w:val="0"/>
              <w:marTop w:val="0"/>
              <w:marBottom w:val="0"/>
              <w:divBdr>
                <w:top w:val="none" w:sz="0" w:space="0" w:color="auto"/>
                <w:left w:val="none" w:sz="0" w:space="0" w:color="auto"/>
                <w:bottom w:val="none" w:sz="0" w:space="0" w:color="auto"/>
                <w:right w:val="none" w:sz="0" w:space="0" w:color="auto"/>
              </w:divBdr>
            </w:div>
          </w:divsChild>
        </w:div>
        <w:div w:id="1075394738">
          <w:marLeft w:val="0"/>
          <w:marRight w:val="0"/>
          <w:marTop w:val="0"/>
          <w:marBottom w:val="0"/>
          <w:divBdr>
            <w:top w:val="none" w:sz="0" w:space="0" w:color="auto"/>
            <w:left w:val="none" w:sz="0" w:space="0" w:color="auto"/>
            <w:bottom w:val="none" w:sz="0" w:space="0" w:color="auto"/>
            <w:right w:val="none" w:sz="0" w:space="0" w:color="auto"/>
          </w:divBdr>
        </w:div>
      </w:divsChild>
    </w:div>
    <w:div w:id="545289724">
      <w:bodyDiv w:val="1"/>
      <w:marLeft w:val="0"/>
      <w:marRight w:val="0"/>
      <w:marTop w:val="0"/>
      <w:marBottom w:val="0"/>
      <w:divBdr>
        <w:top w:val="none" w:sz="0" w:space="0" w:color="auto"/>
        <w:left w:val="none" w:sz="0" w:space="0" w:color="auto"/>
        <w:bottom w:val="none" w:sz="0" w:space="0" w:color="auto"/>
        <w:right w:val="none" w:sz="0" w:space="0" w:color="auto"/>
      </w:divBdr>
      <w:divsChild>
        <w:div w:id="71778959">
          <w:marLeft w:val="0"/>
          <w:marRight w:val="0"/>
          <w:marTop w:val="0"/>
          <w:marBottom w:val="0"/>
          <w:divBdr>
            <w:top w:val="none" w:sz="0" w:space="0" w:color="auto"/>
            <w:left w:val="none" w:sz="0" w:space="0" w:color="auto"/>
            <w:bottom w:val="none" w:sz="0" w:space="0" w:color="auto"/>
            <w:right w:val="none" w:sz="0" w:space="0" w:color="auto"/>
          </w:divBdr>
          <w:divsChild>
            <w:div w:id="66001361">
              <w:marLeft w:val="0"/>
              <w:marRight w:val="0"/>
              <w:marTop w:val="0"/>
              <w:marBottom w:val="0"/>
              <w:divBdr>
                <w:top w:val="none" w:sz="0" w:space="0" w:color="auto"/>
                <w:left w:val="none" w:sz="0" w:space="0" w:color="auto"/>
                <w:bottom w:val="none" w:sz="0" w:space="0" w:color="auto"/>
                <w:right w:val="none" w:sz="0" w:space="0" w:color="auto"/>
              </w:divBdr>
            </w:div>
            <w:div w:id="98456547">
              <w:marLeft w:val="0"/>
              <w:marRight w:val="0"/>
              <w:marTop w:val="0"/>
              <w:marBottom w:val="0"/>
              <w:divBdr>
                <w:top w:val="none" w:sz="0" w:space="0" w:color="auto"/>
                <w:left w:val="none" w:sz="0" w:space="0" w:color="auto"/>
                <w:bottom w:val="none" w:sz="0" w:space="0" w:color="auto"/>
                <w:right w:val="none" w:sz="0" w:space="0" w:color="auto"/>
              </w:divBdr>
            </w:div>
            <w:div w:id="1062948341">
              <w:marLeft w:val="0"/>
              <w:marRight w:val="0"/>
              <w:marTop w:val="0"/>
              <w:marBottom w:val="0"/>
              <w:divBdr>
                <w:top w:val="none" w:sz="0" w:space="0" w:color="auto"/>
                <w:left w:val="none" w:sz="0" w:space="0" w:color="auto"/>
                <w:bottom w:val="none" w:sz="0" w:space="0" w:color="auto"/>
                <w:right w:val="none" w:sz="0" w:space="0" w:color="auto"/>
              </w:divBdr>
            </w:div>
            <w:div w:id="1239559837">
              <w:marLeft w:val="0"/>
              <w:marRight w:val="0"/>
              <w:marTop w:val="0"/>
              <w:marBottom w:val="0"/>
              <w:divBdr>
                <w:top w:val="none" w:sz="0" w:space="0" w:color="auto"/>
                <w:left w:val="none" w:sz="0" w:space="0" w:color="auto"/>
                <w:bottom w:val="none" w:sz="0" w:space="0" w:color="auto"/>
                <w:right w:val="none" w:sz="0" w:space="0" w:color="auto"/>
              </w:divBdr>
            </w:div>
            <w:div w:id="2063360783">
              <w:marLeft w:val="0"/>
              <w:marRight w:val="0"/>
              <w:marTop w:val="0"/>
              <w:marBottom w:val="0"/>
              <w:divBdr>
                <w:top w:val="none" w:sz="0" w:space="0" w:color="auto"/>
                <w:left w:val="none" w:sz="0" w:space="0" w:color="auto"/>
                <w:bottom w:val="none" w:sz="0" w:space="0" w:color="auto"/>
                <w:right w:val="none" w:sz="0" w:space="0" w:color="auto"/>
              </w:divBdr>
            </w:div>
            <w:div w:id="2092310756">
              <w:marLeft w:val="0"/>
              <w:marRight w:val="0"/>
              <w:marTop w:val="0"/>
              <w:marBottom w:val="0"/>
              <w:divBdr>
                <w:top w:val="none" w:sz="0" w:space="0" w:color="auto"/>
                <w:left w:val="none" w:sz="0" w:space="0" w:color="auto"/>
                <w:bottom w:val="none" w:sz="0" w:space="0" w:color="auto"/>
                <w:right w:val="none" w:sz="0" w:space="0" w:color="auto"/>
              </w:divBdr>
            </w:div>
            <w:div w:id="81920367">
              <w:marLeft w:val="0"/>
              <w:marRight w:val="0"/>
              <w:marTop w:val="0"/>
              <w:marBottom w:val="0"/>
              <w:divBdr>
                <w:top w:val="none" w:sz="0" w:space="0" w:color="auto"/>
                <w:left w:val="none" w:sz="0" w:space="0" w:color="auto"/>
                <w:bottom w:val="none" w:sz="0" w:space="0" w:color="auto"/>
                <w:right w:val="none" w:sz="0" w:space="0" w:color="auto"/>
              </w:divBdr>
            </w:div>
            <w:div w:id="71203191">
              <w:marLeft w:val="0"/>
              <w:marRight w:val="0"/>
              <w:marTop w:val="0"/>
              <w:marBottom w:val="0"/>
              <w:divBdr>
                <w:top w:val="none" w:sz="0" w:space="0" w:color="auto"/>
                <w:left w:val="none" w:sz="0" w:space="0" w:color="auto"/>
                <w:bottom w:val="none" w:sz="0" w:space="0" w:color="auto"/>
                <w:right w:val="none" w:sz="0" w:space="0" w:color="auto"/>
              </w:divBdr>
            </w:div>
            <w:div w:id="990597329">
              <w:marLeft w:val="0"/>
              <w:marRight w:val="0"/>
              <w:marTop w:val="0"/>
              <w:marBottom w:val="0"/>
              <w:divBdr>
                <w:top w:val="none" w:sz="0" w:space="0" w:color="auto"/>
                <w:left w:val="none" w:sz="0" w:space="0" w:color="auto"/>
                <w:bottom w:val="none" w:sz="0" w:space="0" w:color="auto"/>
                <w:right w:val="none" w:sz="0" w:space="0" w:color="auto"/>
              </w:divBdr>
            </w:div>
          </w:divsChild>
        </w:div>
        <w:div w:id="1851942847">
          <w:marLeft w:val="0"/>
          <w:marRight w:val="0"/>
          <w:marTop w:val="0"/>
          <w:marBottom w:val="0"/>
          <w:divBdr>
            <w:top w:val="none" w:sz="0" w:space="0" w:color="auto"/>
            <w:left w:val="none" w:sz="0" w:space="0" w:color="auto"/>
            <w:bottom w:val="none" w:sz="0" w:space="0" w:color="auto"/>
            <w:right w:val="none" w:sz="0" w:space="0" w:color="auto"/>
          </w:divBdr>
          <w:divsChild>
            <w:div w:id="144014067">
              <w:marLeft w:val="0"/>
              <w:marRight w:val="0"/>
              <w:marTop w:val="0"/>
              <w:marBottom w:val="0"/>
              <w:divBdr>
                <w:top w:val="none" w:sz="0" w:space="0" w:color="auto"/>
                <w:left w:val="none" w:sz="0" w:space="0" w:color="auto"/>
                <w:bottom w:val="none" w:sz="0" w:space="0" w:color="auto"/>
                <w:right w:val="none" w:sz="0" w:space="0" w:color="auto"/>
              </w:divBdr>
            </w:div>
            <w:div w:id="1742630491">
              <w:marLeft w:val="0"/>
              <w:marRight w:val="0"/>
              <w:marTop w:val="0"/>
              <w:marBottom w:val="0"/>
              <w:divBdr>
                <w:top w:val="none" w:sz="0" w:space="0" w:color="auto"/>
                <w:left w:val="none" w:sz="0" w:space="0" w:color="auto"/>
                <w:bottom w:val="none" w:sz="0" w:space="0" w:color="auto"/>
                <w:right w:val="none" w:sz="0" w:space="0" w:color="auto"/>
              </w:divBdr>
            </w:div>
            <w:div w:id="2146728791">
              <w:marLeft w:val="0"/>
              <w:marRight w:val="0"/>
              <w:marTop w:val="0"/>
              <w:marBottom w:val="0"/>
              <w:divBdr>
                <w:top w:val="none" w:sz="0" w:space="0" w:color="auto"/>
                <w:left w:val="none" w:sz="0" w:space="0" w:color="auto"/>
                <w:bottom w:val="none" w:sz="0" w:space="0" w:color="auto"/>
                <w:right w:val="none" w:sz="0" w:space="0" w:color="auto"/>
              </w:divBdr>
            </w:div>
            <w:div w:id="1027828502">
              <w:marLeft w:val="0"/>
              <w:marRight w:val="0"/>
              <w:marTop w:val="0"/>
              <w:marBottom w:val="0"/>
              <w:divBdr>
                <w:top w:val="none" w:sz="0" w:space="0" w:color="auto"/>
                <w:left w:val="none" w:sz="0" w:space="0" w:color="auto"/>
                <w:bottom w:val="none" w:sz="0" w:space="0" w:color="auto"/>
                <w:right w:val="none" w:sz="0" w:space="0" w:color="auto"/>
              </w:divBdr>
            </w:div>
            <w:div w:id="894776927">
              <w:marLeft w:val="0"/>
              <w:marRight w:val="0"/>
              <w:marTop w:val="0"/>
              <w:marBottom w:val="0"/>
              <w:divBdr>
                <w:top w:val="none" w:sz="0" w:space="0" w:color="auto"/>
                <w:left w:val="none" w:sz="0" w:space="0" w:color="auto"/>
                <w:bottom w:val="none" w:sz="0" w:space="0" w:color="auto"/>
                <w:right w:val="none" w:sz="0" w:space="0" w:color="auto"/>
              </w:divBdr>
            </w:div>
            <w:div w:id="976489657">
              <w:marLeft w:val="0"/>
              <w:marRight w:val="0"/>
              <w:marTop w:val="0"/>
              <w:marBottom w:val="0"/>
              <w:divBdr>
                <w:top w:val="none" w:sz="0" w:space="0" w:color="auto"/>
                <w:left w:val="none" w:sz="0" w:space="0" w:color="auto"/>
                <w:bottom w:val="none" w:sz="0" w:space="0" w:color="auto"/>
                <w:right w:val="none" w:sz="0" w:space="0" w:color="auto"/>
              </w:divBdr>
            </w:div>
            <w:div w:id="1201749479">
              <w:marLeft w:val="0"/>
              <w:marRight w:val="0"/>
              <w:marTop w:val="0"/>
              <w:marBottom w:val="0"/>
              <w:divBdr>
                <w:top w:val="none" w:sz="0" w:space="0" w:color="auto"/>
                <w:left w:val="none" w:sz="0" w:space="0" w:color="auto"/>
                <w:bottom w:val="none" w:sz="0" w:space="0" w:color="auto"/>
                <w:right w:val="none" w:sz="0" w:space="0" w:color="auto"/>
              </w:divBdr>
            </w:div>
            <w:div w:id="1885602590">
              <w:marLeft w:val="0"/>
              <w:marRight w:val="0"/>
              <w:marTop w:val="0"/>
              <w:marBottom w:val="0"/>
              <w:divBdr>
                <w:top w:val="none" w:sz="0" w:space="0" w:color="auto"/>
                <w:left w:val="none" w:sz="0" w:space="0" w:color="auto"/>
                <w:bottom w:val="none" w:sz="0" w:space="0" w:color="auto"/>
                <w:right w:val="none" w:sz="0" w:space="0" w:color="auto"/>
              </w:divBdr>
            </w:div>
            <w:div w:id="692808393">
              <w:marLeft w:val="0"/>
              <w:marRight w:val="0"/>
              <w:marTop w:val="0"/>
              <w:marBottom w:val="0"/>
              <w:divBdr>
                <w:top w:val="none" w:sz="0" w:space="0" w:color="auto"/>
                <w:left w:val="none" w:sz="0" w:space="0" w:color="auto"/>
                <w:bottom w:val="none" w:sz="0" w:space="0" w:color="auto"/>
                <w:right w:val="none" w:sz="0" w:space="0" w:color="auto"/>
              </w:divBdr>
            </w:div>
            <w:div w:id="1100831232">
              <w:marLeft w:val="0"/>
              <w:marRight w:val="0"/>
              <w:marTop w:val="0"/>
              <w:marBottom w:val="0"/>
              <w:divBdr>
                <w:top w:val="none" w:sz="0" w:space="0" w:color="auto"/>
                <w:left w:val="none" w:sz="0" w:space="0" w:color="auto"/>
                <w:bottom w:val="none" w:sz="0" w:space="0" w:color="auto"/>
                <w:right w:val="none" w:sz="0" w:space="0" w:color="auto"/>
              </w:divBdr>
            </w:div>
            <w:div w:id="156726677">
              <w:marLeft w:val="0"/>
              <w:marRight w:val="0"/>
              <w:marTop w:val="0"/>
              <w:marBottom w:val="0"/>
              <w:divBdr>
                <w:top w:val="none" w:sz="0" w:space="0" w:color="auto"/>
                <w:left w:val="none" w:sz="0" w:space="0" w:color="auto"/>
                <w:bottom w:val="none" w:sz="0" w:space="0" w:color="auto"/>
                <w:right w:val="none" w:sz="0" w:space="0" w:color="auto"/>
              </w:divBdr>
            </w:div>
            <w:div w:id="1760178175">
              <w:marLeft w:val="0"/>
              <w:marRight w:val="0"/>
              <w:marTop w:val="0"/>
              <w:marBottom w:val="0"/>
              <w:divBdr>
                <w:top w:val="none" w:sz="0" w:space="0" w:color="auto"/>
                <w:left w:val="none" w:sz="0" w:space="0" w:color="auto"/>
                <w:bottom w:val="none" w:sz="0" w:space="0" w:color="auto"/>
                <w:right w:val="none" w:sz="0" w:space="0" w:color="auto"/>
              </w:divBdr>
            </w:div>
            <w:div w:id="487748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699092">
      <w:bodyDiv w:val="1"/>
      <w:marLeft w:val="0"/>
      <w:marRight w:val="0"/>
      <w:marTop w:val="0"/>
      <w:marBottom w:val="0"/>
      <w:divBdr>
        <w:top w:val="none" w:sz="0" w:space="0" w:color="auto"/>
        <w:left w:val="none" w:sz="0" w:space="0" w:color="auto"/>
        <w:bottom w:val="none" w:sz="0" w:space="0" w:color="auto"/>
        <w:right w:val="none" w:sz="0" w:space="0" w:color="auto"/>
      </w:divBdr>
    </w:div>
    <w:div w:id="670644360">
      <w:bodyDiv w:val="1"/>
      <w:marLeft w:val="0"/>
      <w:marRight w:val="0"/>
      <w:marTop w:val="0"/>
      <w:marBottom w:val="0"/>
      <w:divBdr>
        <w:top w:val="none" w:sz="0" w:space="0" w:color="auto"/>
        <w:left w:val="none" w:sz="0" w:space="0" w:color="auto"/>
        <w:bottom w:val="none" w:sz="0" w:space="0" w:color="auto"/>
        <w:right w:val="none" w:sz="0" w:space="0" w:color="auto"/>
      </w:divBdr>
      <w:divsChild>
        <w:div w:id="2017997432">
          <w:marLeft w:val="0"/>
          <w:marRight w:val="0"/>
          <w:marTop w:val="0"/>
          <w:marBottom w:val="0"/>
          <w:divBdr>
            <w:top w:val="none" w:sz="0" w:space="0" w:color="auto"/>
            <w:left w:val="none" w:sz="0" w:space="0" w:color="auto"/>
            <w:bottom w:val="none" w:sz="0" w:space="0" w:color="auto"/>
            <w:right w:val="none" w:sz="0" w:space="0" w:color="auto"/>
          </w:divBdr>
        </w:div>
        <w:div w:id="229967416">
          <w:marLeft w:val="0"/>
          <w:marRight w:val="0"/>
          <w:marTop w:val="0"/>
          <w:marBottom w:val="0"/>
          <w:divBdr>
            <w:top w:val="none" w:sz="0" w:space="0" w:color="auto"/>
            <w:left w:val="none" w:sz="0" w:space="0" w:color="auto"/>
            <w:bottom w:val="none" w:sz="0" w:space="0" w:color="auto"/>
            <w:right w:val="none" w:sz="0" w:space="0" w:color="auto"/>
          </w:divBdr>
        </w:div>
        <w:div w:id="622462312">
          <w:marLeft w:val="0"/>
          <w:marRight w:val="0"/>
          <w:marTop w:val="0"/>
          <w:marBottom w:val="0"/>
          <w:divBdr>
            <w:top w:val="none" w:sz="0" w:space="0" w:color="auto"/>
            <w:left w:val="none" w:sz="0" w:space="0" w:color="auto"/>
            <w:bottom w:val="none" w:sz="0" w:space="0" w:color="auto"/>
            <w:right w:val="none" w:sz="0" w:space="0" w:color="auto"/>
          </w:divBdr>
        </w:div>
        <w:div w:id="34013560">
          <w:marLeft w:val="0"/>
          <w:marRight w:val="0"/>
          <w:marTop w:val="0"/>
          <w:marBottom w:val="0"/>
          <w:divBdr>
            <w:top w:val="none" w:sz="0" w:space="0" w:color="auto"/>
            <w:left w:val="none" w:sz="0" w:space="0" w:color="auto"/>
            <w:bottom w:val="none" w:sz="0" w:space="0" w:color="auto"/>
            <w:right w:val="none" w:sz="0" w:space="0" w:color="auto"/>
          </w:divBdr>
        </w:div>
        <w:div w:id="1701396987">
          <w:marLeft w:val="0"/>
          <w:marRight w:val="0"/>
          <w:marTop w:val="0"/>
          <w:marBottom w:val="0"/>
          <w:divBdr>
            <w:top w:val="none" w:sz="0" w:space="0" w:color="auto"/>
            <w:left w:val="none" w:sz="0" w:space="0" w:color="auto"/>
            <w:bottom w:val="none" w:sz="0" w:space="0" w:color="auto"/>
            <w:right w:val="none" w:sz="0" w:space="0" w:color="auto"/>
          </w:divBdr>
        </w:div>
        <w:div w:id="1513493816">
          <w:marLeft w:val="0"/>
          <w:marRight w:val="0"/>
          <w:marTop w:val="0"/>
          <w:marBottom w:val="0"/>
          <w:divBdr>
            <w:top w:val="none" w:sz="0" w:space="0" w:color="auto"/>
            <w:left w:val="none" w:sz="0" w:space="0" w:color="auto"/>
            <w:bottom w:val="none" w:sz="0" w:space="0" w:color="auto"/>
            <w:right w:val="none" w:sz="0" w:space="0" w:color="auto"/>
          </w:divBdr>
        </w:div>
        <w:div w:id="389380785">
          <w:marLeft w:val="0"/>
          <w:marRight w:val="0"/>
          <w:marTop w:val="0"/>
          <w:marBottom w:val="0"/>
          <w:divBdr>
            <w:top w:val="none" w:sz="0" w:space="0" w:color="auto"/>
            <w:left w:val="none" w:sz="0" w:space="0" w:color="auto"/>
            <w:bottom w:val="none" w:sz="0" w:space="0" w:color="auto"/>
            <w:right w:val="none" w:sz="0" w:space="0" w:color="auto"/>
          </w:divBdr>
        </w:div>
        <w:div w:id="164907742">
          <w:marLeft w:val="0"/>
          <w:marRight w:val="0"/>
          <w:marTop w:val="0"/>
          <w:marBottom w:val="0"/>
          <w:divBdr>
            <w:top w:val="none" w:sz="0" w:space="0" w:color="auto"/>
            <w:left w:val="none" w:sz="0" w:space="0" w:color="auto"/>
            <w:bottom w:val="none" w:sz="0" w:space="0" w:color="auto"/>
            <w:right w:val="none" w:sz="0" w:space="0" w:color="auto"/>
          </w:divBdr>
        </w:div>
        <w:div w:id="897859268">
          <w:marLeft w:val="0"/>
          <w:marRight w:val="0"/>
          <w:marTop w:val="0"/>
          <w:marBottom w:val="0"/>
          <w:divBdr>
            <w:top w:val="none" w:sz="0" w:space="0" w:color="auto"/>
            <w:left w:val="none" w:sz="0" w:space="0" w:color="auto"/>
            <w:bottom w:val="none" w:sz="0" w:space="0" w:color="auto"/>
            <w:right w:val="none" w:sz="0" w:space="0" w:color="auto"/>
          </w:divBdr>
        </w:div>
        <w:div w:id="1635671681">
          <w:marLeft w:val="0"/>
          <w:marRight w:val="0"/>
          <w:marTop w:val="0"/>
          <w:marBottom w:val="0"/>
          <w:divBdr>
            <w:top w:val="none" w:sz="0" w:space="0" w:color="auto"/>
            <w:left w:val="none" w:sz="0" w:space="0" w:color="auto"/>
            <w:bottom w:val="none" w:sz="0" w:space="0" w:color="auto"/>
            <w:right w:val="none" w:sz="0" w:space="0" w:color="auto"/>
          </w:divBdr>
        </w:div>
        <w:div w:id="178204481">
          <w:marLeft w:val="0"/>
          <w:marRight w:val="0"/>
          <w:marTop w:val="0"/>
          <w:marBottom w:val="0"/>
          <w:divBdr>
            <w:top w:val="none" w:sz="0" w:space="0" w:color="auto"/>
            <w:left w:val="none" w:sz="0" w:space="0" w:color="auto"/>
            <w:bottom w:val="none" w:sz="0" w:space="0" w:color="auto"/>
            <w:right w:val="none" w:sz="0" w:space="0" w:color="auto"/>
          </w:divBdr>
        </w:div>
        <w:div w:id="1603880043">
          <w:marLeft w:val="0"/>
          <w:marRight w:val="0"/>
          <w:marTop w:val="0"/>
          <w:marBottom w:val="0"/>
          <w:divBdr>
            <w:top w:val="none" w:sz="0" w:space="0" w:color="auto"/>
            <w:left w:val="none" w:sz="0" w:space="0" w:color="auto"/>
            <w:bottom w:val="none" w:sz="0" w:space="0" w:color="auto"/>
            <w:right w:val="none" w:sz="0" w:space="0" w:color="auto"/>
          </w:divBdr>
        </w:div>
        <w:div w:id="1249387299">
          <w:marLeft w:val="0"/>
          <w:marRight w:val="0"/>
          <w:marTop w:val="0"/>
          <w:marBottom w:val="0"/>
          <w:divBdr>
            <w:top w:val="none" w:sz="0" w:space="0" w:color="auto"/>
            <w:left w:val="none" w:sz="0" w:space="0" w:color="auto"/>
            <w:bottom w:val="none" w:sz="0" w:space="0" w:color="auto"/>
            <w:right w:val="none" w:sz="0" w:space="0" w:color="auto"/>
          </w:divBdr>
        </w:div>
        <w:div w:id="1242520731">
          <w:marLeft w:val="0"/>
          <w:marRight w:val="0"/>
          <w:marTop w:val="0"/>
          <w:marBottom w:val="0"/>
          <w:divBdr>
            <w:top w:val="none" w:sz="0" w:space="0" w:color="auto"/>
            <w:left w:val="none" w:sz="0" w:space="0" w:color="auto"/>
            <w:bottom w:val="none" w:sz="0" w:space="0" w:color="auto"/>
            <w:right w:val="none" w:sz="0" w:space="0" w:color="auto"/>
          </w:divBdr>
        </w:div>
        <w:div w:id="929781147">
          <w:marLeft w:val="0"/>
          <w:marRight w:val="0"/>
          <w:marTop w:val="0"/>
          <w:marBottom w:val="0"/>
          <w:divBdr>
            <w:top w:val="none" w:sz="0" w:space="0" w:color="auto"/>
            <w:left w:val="none" w:sz="0" w:space="0" w:color="auto"/>
            <w:bottom w:val="none" w:sz="0" w:space="0" w:color="auto"/>
            <w:right w:val="none" w:sz="0" w:space="0" w:color="auto"/>
          </w:divBdr>
        </w:div>
        <w:div w:id="1930502443">
          <w:marLeft w:val="0"/>
          <w:marRight w:val="0"/>
          <w:marTop w:val="0"/>
          <w:marBottom w:val="0"/>
          <w:divBdr>
            <w:top w:val="none" w:sz="0" w:space="0" w:color="auto"/>
            <w:left w:val="none" w:sz="0" w:space="0" w:color="auto"/>
            <w:bottom w:val="none" w:sz="0" w:space="0" w:color="auto"/>
            <w:right w:val="none" w:sz="0" w:space="0" w:color="auto"/>
          </w:divBdr>
        </w:div>
        <w:div w:id="1457719723">
          <w:marLeft w:val="0"/>
          <w:marRight w:val="0"/>
          <w:marTop w:val="0"/>
          <w:marBottom w:val="0"/>
          <w:divBdr>
            <w:top w:val="none" w:sz="0" w:space="0" w:color="auto"/>
            <w:left w:val="none" w:sz="0" w:space="0" w:color="auto"/>
            <w:bottom w:val="none" w:sz="0" w:space="0" w:color="auto"/>
            <w:right w:val="none" w:sz="0" w:space="0" w:color="auto"/>
          </w:divBdr>
        </w:div>
        <w:div w:id="999386431">
          <w:marLeft w:val="0"/>
          <w:marRight w:val="0"/>
          <w:marTop w:val="0"/>
          <w:marBottom w:val="0"/>
          <w:divBdr>
            <w:top w:val="none" w:sz="0" w:space="0" w:color="auto"/>
            <w:left w:val="none" w:sz="0" w:space="0" w:color="auto"/>
            <w:bottom w:val="none" w:sz="0" w:space="0" w:color="auto"/>
            <w:right w:val="none" w:sz="0" w:space="0" w:color="auto"/>
          </w:divBdr>
        </w:div>
        <w:div w:id="444622123">
          <w:marLeft w:val="0"/>
          <w:marRight w:val="0"/>
          <w:marTop w:val="0"/>
          <w:marBottom w:val="0"/>
          <w:divBdr>
            <w:top w:val="none" w:sz="0" w:space="0" w:color="auto"/>
            <w:left w:val="none" w:sz="0" w:space="0" w:color="auto"/>
            <w:bottom w:val="none" w:sz="0" w:space="0" w:color="auto"/>
            <w:right w:val="none" w:sz="0" w:space="0" w:color="auto"/>
          </w:divBdr>
        </w:div>
        <w:div w:id="1947620324">
          <w:marLeft w:val="0"/>
          <w:marRight w:val="0"/>
          <w:marTop w:val="0"/>
          <w:marBottom w:val="0"/>
          <w:divBdr>
            <w:top w:val="none" w:sz="0" w:space="0" w:color="auto"/>
            <w:left w:val="none" w:sz="0" w:space="0" w:color="auto"/>
            <w:bottom w:val="none" w:sz="0" w:space="0" w:color="auto"/>
            <w:right w:val="none" w:sz="0" w:space="0" w:color="auto"/>
          </w:divBdr>
        </w:div>
        <w:div w:id="1199272247">
          <w:marLeft w:val="0"/>
          <w:marRight w:val="0"/>
          <w:marTop w:val="0"/>
          <w:marBottom w:val="0"/>
          <w:divBdr>
            <w:top w:val="none" w:sz="0" w:space="0" w:color="auto"/>
            <w:left w:val="none" w:sz="0" w:space="0" w:color="auto"/>
            <w:bottom w:val="none" w:sz="0" w:space="0" w:color="auto"/>
            <w:right w:val="none" w:sz="0" w:space="0" w:color="auto"/>
          </w:divBdr>
        </w:div>
        <w:div w:id="1964266270">
          <w:marLeft w:val="0"/>
          <w:marRight w:val="0"/>
          <w:marTop w:val="0"/>
          <w:marBottom w:val="0"/>
          <w:divBdr>
            <w:top w:val="none" w:sz="0" w:space="0" w:color="auto"/>
            <w:left w:val="none" w:sz="0" w:space="0" w:color="auto"/>
            <w:bottom w:val="none" w:sz="0" w:space="0" w:color="auto"/>
            <w:right w:val="none" w:sz="0" w:space="0" w:color="auto"/>
          </w:divBdr>
        </w:div>
        <w:div w:id="1811046823">
          <w:marLeft w:val="0"/>
          <w:marRight w:val="0"/>
          <w:marTop w:val="0"/>
          <w:marBottom w:val="0"/>
          <w:divBdr>
            <w:top w:val="none" w:sz="0" w:space="0" w:color="auto"/>
            <w:left w:val="none" w:sz="0" w:space="0" w:color="auto"/>
            <w:bottom w:val="none" w:sz="0" w:space="0" w:color="auto"/>
            <w:right w:val="none" w:sz="0" w:space="0" w:color="auto"/>
          </w:divBdr>
        </w:div>
        <w:div w:id="1658608682">
          <w:marLeft w:val="0"/>
          <w:marRight w:val="0"/>
          <w:marTop w:val="0"/>
          <w:marBottom w:val="0"/>
          <w:divBdr>
            <w:top w:val="none" w:sz="0" w:space="0" w:color="auto"/>
            <w:left w:val="none" w:sz="0" w:space="0" w:color="auto"/>
            <w:bottom w:val="none" w:sz="0" w:space="0" w:color="auto"/>
            <w:right w:val="none" w:sz="0" w:space="0" w:color="auto"/>
          </w:divBdr>
        </w:div>
        <w:div w:id="1476802055">
          <w:marLeft w:val="0"/>
          <w:marRight w:val="0"/>
          <w:marTop w:val="0"/>
          <w:marBottom w:val="0"/>
          <w:divBdr>
            <w:top w:val="none" w:sz="0" w:space="0" w:color="auto"/>
            <w:left w:val="none" w:sz="0" w:space="0" w:color="auto"/>
            <w:bottom w:val="none" w:sz="0" w:space="0" w:color="auto"/>
            <w:right w:val="none" w:sz="0" w:space="0" w:color="auto"/>
          </w:divBdr>
        </w:div>
        <w:div w:id="1646592220">
          <w:marLeft w:val="0"/>
          <w:marRight w:val="0"/>
          <w:marTop w:val="0"/>
          <w:marBottom w:val="0"/>
          <w:divBdr>
            <w:top w:val="none" w:sz="0" w:space="0" w:color="auto"/>
            <w:left w:val="none" w:sz="0" w:space="0" w:color="auto"/>
            <w:bottom w:val="none" w:sz="0" w:space="0" w:color="auto"/>
            <w:right w:val="none" w:sz="0" w:space="0" w:color="auto"/>
          </w:divBdr>
        </w:div>
        <w:div w:id="2066562170">
          <w:marLeft w:val="0"/>
          <w:marRight w:val="0"/>
          <w:marTop w:val="0"/>
          <w:marBottom w:val="0"/>
          <w:divBdr>
            <w:top w:val="none" w:sz="0" w:space="0" w:color="auto"/>
            <w:left w:val="none" w:sz="0" w:space="0" w:color="auto"/>
            <w:bottom w:val="none" w:sz="0" w:space="0" w:color="auto"/>
            <w:right w:val="none" w:sz="0" w:space="0" w:color="auto"/>
          </w:divBdr>
        </w:div>
        <w:div w:id="655300167">
          <w:marLeft w:val="0"/>
          <w:marRight w:val="0"/>
          <w:marTop w:val="0"/>
          <w:marBottom w:val="0"/>
          <w:divBdr>
            <w:top w:val="none" w:sz="0" w:space="0" w:color="auto"/>
            <w:left w:val="none" w:sz="0" w:space="0" w:color="auto"/>
            <w:bottom w:val="none" w:sz="0" w:space="0" w:color="auto"/>
            <w:right w:val="none" w:sz="0" w:space="0" w:color="auto"/>
          </w:divBdr>
        </w:div>
        <w:div w:id="1770545075">
          <w:marLeft w:val="0"/>
          <w:marRight w:val="0"/>
          <w:marTop w:val="0"/>
          <w:marBottom w:val="0"/>
          <w:divBdr>
            <w:top w:val="none" w:sz="0" w:space="0" w:color="auto"/>
            <w:left w:val="none" w:sz="0" w:space="0" w:color="auto"/>
            <w:bottom w:val="none" w:sz="0" w:space="0" w:color="auto"/>
            <w:right w:val="none" w:sz="0" w:space="0" w:color="auto"/>
          </w:divBdr>
        </w:div>
        <w:div w:id="1779371473">
          <w:marLeft w:val="0"/>
          <w:marRight w:val="0"/>
          <w:marTop w:val="0"/>
          <w:marBottom w:val="0"/>
          <w:divBdr>
            <w:top w:val="none" w:sz="0" w:space="0" w:color="auto"/>
            <w:left w:val="none" w:sz="0" w:space="0" w:color="auto"/>
            <w:bottom w:val="none" w:sz="0" w:space="0" w:color="auto"/>
            <w:right w:val="none" w:sz="0" w:space="0" w:color="auto"/>
          </w:divBdr>
        </w:div>
        <w:div w:id="1285960742">
          <w:marLeft w:val="0"/>
          <w:marRight w:val="0"/>
          <w:marTop w:val="0"/>
          <w:marBottom w:val="0"/>
          <w:divBdr>
            <w:top w:val="none" w:sz="0" w:space="0" w:color="auto"/>
            <w:left w:val="none" w:sz="0" w:space="0" w:color="auto"/>
            <w:bottom w:val="none" w:sz="0" w:space="0" w:color="auto"/>
            <w:right w:val="none" w:sz="0" w:space="0" w:color="auto"/>
          </w:divBdr>
        </w:div>
        <w:div w:id="605239549">
          <w:marLeft w:val="0"/>
          <w:marRight w:val="0"/>
          <w:marTop w:val="0"/>
          <w:marBottom w:val="0"/>
          <w:divBdr>
            <w:top w:val="none" w:sz="0" w:space="0" w:color="auto"/>
            <w:left w:val="none" w:sz="0" w:space="0" w:color="auto"/>
            <w:bottom w:val="none" w:sz="0" w:space="0" w:color="auto"/>
            <w:right w:val="none" w:sz="0" w:space="0" w:color="auto"/>
          </w:divBdr>
        </w:div>
        <w:div w:id="494416425">
          <w:marLeft w:val="0"/>
          <w:marRight w:val="0"/>
          <w:marTop w:val="0"/>
          <w:marBottom w:val="0"/>
          <w:divBdr>
            <w:top w:val="none" w:sz="0" w:space="0" w:color="auto"/>
            <w:left w:val="none" w:sz="0" w:space="0" w:color="auto"/>
            <w:bottom w:val="none" w:sz="0" w:space="0" w:color="auto"/>
            <w:right w:val="none" w:sz="0" w:space="0" w:color="auto"/>
          </w:divBdr>
        </w:div>
        <w:div w:id="1397819521">
          <w:marLeft w:val="0"/>
          <w:marRight w:val="0"/>
          <w:marTop w:val="0"/>
          <w:marBottom w:val="0"/>
          <w:divBdr>
            <w:top w:val="none" w:sz="0" w:space="0" w:color="auto"/>
            <w:left w:val="none" w:sz="0" w:space="0" w:color="auto"/>
            <w:bottom w:val="none" w:sz="0" w:space="0" w:color="auto"/>
            <w:right w:val="none" w:sz="0" w:space="0" w:color="auto"/>
          </w:divBdr>
        </w:div>
        <w:div w:id="1380204697">
          <w:marLeft w:val="0"/>
          <w:marRight w:val="0"/>
          <w:marTop w:val="0"/>
          <w:marBottom w:val="0"/>
          <w:divBdr>
            <w:top w:val="none" w:sz="0" w:space="0" w:color="auto"/>
            <w:left w:val="none" w:sz="0" w:space="0" w:color="auto"/>
            <w:bottom w:val="none" w:sz="0" w:space="0" w:color="auto"/>
            <w:right w:val="none" w:sz="0" w:space="0" w:color="auto"/>
          </w:divBdr>
        </w:div>
        <w:div w:id="2033653249">
          <w:marLeft w:val="0"/>
          <w:marRight w:val="0"/>
          <w:marTop w:val="0"/>
          <w:marBottom w:val="0"/>
          <w:divBdr>
            <w:top w:val="none" w:sz="0" w:space="0" w:color="auto"/>
            <w:left w:val="none" w:sz="0" w:space="0" w:color="auto"/>
            <w:bottom w:val="none" w:sz="0" w:space="0" w:color="auto"/>
            <w:right w:val="none" w:sz="0" w:space="0" w:color="auto"/>
          </w:divBdr>
        </w:div>
        <w:div w:id="159392235">
          <w:marLeft w:val="0"/>
          <w:marRight w:val="0"/>
          <w:marTop w:val="0"/>
          <w:marBottom w:val="0"/>
          <w:divBdr>
            <w:top w:val="none" w:sz="0" w:space="0" w:color="auto"/>
            <w:left w:val="none" w:sz="0" w:space="0" w:color="auto"/>
            <w:bottom w:val="none" w:sz="0" w:space="0" w:color="auto"/>
            <w:right w:val="none" w:sz="0" w:space="0" w:color="auto"/>
          </w:divBdr>
        </w:div>
        <w:div w:id="1503471273">
          <w:marLeft w:val="0"/>
          <w:marRight w:val="0"/>
          <w:marTop w:val="0"/>
          <w:marBottom w:val="0"/>
          <w:divBdr>
            <w:top w:val="none" w:sz="0" w:space="0" w:color="auto"/>
            <w:left w:val="none" w:sz="0" w:space="0" w:color="auto"/>
            <w:bottom w:val="none" w:sz="0" w:space="0" w:color="auto"/>
            <w:right w:val="none" w:sz="0" w:space="0" w:color="auto"/>
          </w:divBdr>
        </w:div>
      </w:divsChild>
    </w:div>
    <w:div w:id="775370266">
      <w:bodyDiv w:val="1"/>
      <w:marLeft w:val="0"/>
      <w:marRight w:val="0"/>
      <w:marTop w:val="0"/>
      <w:marBottom w:val="0"/>
      <w:divBdr>
        <w:top w:val="none" w:sz="0" w:space="0" w:color="auto"/>
        <w:left w:val="none" w:sz="0" w:space="0" w:color="auto"/>
        <w:bottom w:val="none" w:sz="0" w:space="0" w:color="auto"/>
        <w:right w:val="none" w:sz="0" w:space="0" w:color="auto"/>
      </w:divBdr>
      <w:divsChild>
        <w:div w:id="2034259716">
          <w:marLeft w:val="0"/>
          <w:marRight w:val="0"/>
          <w:marTop w:val="0"/>
          <w:marBottom w:val="0"/>
          <w:divBdr>
            <w:top w:val="none" w:sz="0" w:space="0" w:color="auto"/>
            <w:left w:val="none" w:sz="0" w:space="0" w:color="auto"/>
            <w:bottom w:val="none" w:sz="0" w:space="0" w:color="auto"/>
            <w:right w:val="none" w:sz="0" w:space="0" w:color="auto"/>
          </w:divBdr>
        </w:div>
        <w:div w:id="481770967">
          <w:marLeft w:val="0"/>
          <w:marRight w:val="0"/>
          <w:marTop w:val="0"/>
          <w:marBottom w:val="0"/>
          <w:divBdr>
            <w:top w:val="none" w:sz="0" w:space="0" w:color="auto"/>
            <w:left w:val="none" w:sz="0" w:space="0" w:color="auto"/>
            <w:bottom w:val="none" w:sz="0" w:space="0" w:color="auto"/>
            <w:right w:val="none" w:sz="0" w:space="0" w:color="auto"/>
          </w:divBdr>
        </w:div>
        <w:div w:id="1204102687">
          <w:marLeft w:val="0"/>
          <w:marRight w:val="0"/>
          <w:marTop w:val="0"/>
          <w:marBottom w:val="0"/>
          <w:divBdr>
            <w:top w:val="none" w:sz="0" w:space="0" w:color="auto"/>
            <w:left w:val="none" w:sz="0" w:space="0" w:color="auto"/>
            <w:bottom w:val="none" w:sz="0" w:space="0" w:color="auto"/>
            <w:right w:val="none" w:sz="0" w:space="0" w:color="auto"/>
          </w:divBdr>
        </w:div>
        <w:div w:id="1207596654">
          <w:marLeft w:val="0"/>
          <w:marRight w:val="0"/>
          <w:marTop w:val="0"/>
          <w:marBottom w:val="0"/>
          <w:divBdr>
            <w:top w:val="none" w:sz="0" w:space="0" w:color="auto"/>
            <w:left w:val="none" w:sz="0" w:space="0" w:color="auto"/>
            <w:bottom w:val="none" w:sz="0" w:space="0" w:color="auto"/>
            <w:right w:val="none" w:sz="0" w:space="0" w:color="auto"/>
          </w:divBdr>
        </w:div>
        <w:div w:id="489755386">
          <w:marLeft w:val="0"/>
          <w:marRight w:val="0"/>
          <w:marTop w:val="0"/>
          <w:marBottom w:val="0"/>
          <w:divBdr>
            <w:top w:val="none" w:sz="0" w:space="0" w:color="auto"/>
            <w:left w:val="none" w:sz="0" w:space="0" w:color="auto"/>
            <w:bottom w:val="none" w:sz="0" w:space="0" w:color="auto"/>
            <w:right w:val="none" w:sz="0" w:space="0" w:color="auto"/>
          </w:divBdr>
        </w:div>
        <w:div w:id="314916350">
          <w:marLeft w:val="0"/>
          <w:marRight w:val="0"/>
          <w:marTop w:val="0"/>
          <w:marBottom w:val="0"/>
          <w:divBdr>
            <w:top w:val="none" w:sz="0" w:space="0" w:color="auto"/>
            <w:left w:val="none" w:sz="0" w:space="0" w:color="auto"/>
            <w:bottom w:val="none" w:sz="0" w:space="0" w:color="auto"/>
            <w:right w:val="none" w:sz="0" w:space="0" w:color="auto"/>
          </w:divBdr>
        </w:div>
        <w:div w:id="2116365543">
          <w:marLeft w:val="0"/>
          <w:marRight w:val="0"/>
          <w:marTop w:val="0"/>
          <w:marBottom w:val="0"/>
          <w:divBdr>
            <w:top w:val="none" w:sz="0" w:space="0" w:color="auto"/>
            <w:left w:val="none" w:sz="0" w:space="0" w:color="auto"/>
            <w:bottom w:val="none" w:sz="0" w:space="0" w:color="auto"/>
            <w:right w:val="none" w:sz="0" w:space="0" w:color="auto"/>
          </w:divBdr>
        </w:div>
        <w:div w:id="1762215157">
          <w:marLeft w:val="0"/>
          <w:marRight w:val="0"/>
          <w:marTop w:val="0"/>
          <w:marBottom w:val="0"/>
          <w:divBdr>
            <w:top w:val="none" w:sz="0" w:space="0" w:color="auto"/>
            <w:left w:val="none" w:sz="0" w:space="0" w:color="auto"/>
            <w:bottom w:val="none" w:sz="0" w:space="0" w:color="auto"/>
            <w:right w:val="none" w:sz="0" w:space="0" w:color="auto"/>
          </w:divBdr>
        </w:div>
        <w:div w:id="1896619066">
          <w:marLeft w:val="0"/>
          <w:marRight w:val="0"/>
          <w:marTop w:val="0"/>
          <w:marBottom w:val="0"/>
          <w:divBdr>
            <w:top w:val="none" w:sz="0" w:space="0" w:color="auto"/>
            <w:left w:val="none" w:sz="0" w:space="0" w:color="auto"/>
            <w:bottom w:val="none" w:sz="0" w:space="0" w:color="auto"/>
            <w:right w:val="none" w:sz="0" w:space="0" w:color="auto"/>
          </w:divBdr>
        </w:div>
        <w:div w:id="1240285792">
          <w:marLeft w:val="0"/>
          <w:marRight w:val="0"/>
          <w:marTop w:val="0"/>
          <w:marBottom w:val="0"/>
          <w:divBdr>
            <w:top w:val="none" w:sz="0" w:space="0" w:color="auto"/>
            <w:left w:val="none" w:sz="0" w:space="0" w:color="auto"/>
            <w:bottom w:val="none" w:sz="0" w:space="0" w:color="auto"/>
            <w:right w:val="none" w:sz="0" w:space="0" w:color="auto"/>
          </w:divBdr>
        </w:div>
        <w:div w:id="931935498">
          <w:marLeft w:val="0"/>
          <w:marRight w:val="0"/>
          <w:marTop w:val="0"/>
          <w:marBottom w:val="0"/>
          <w:divBdr>
            <w:top w:val="none" w:sz="0" w:space="0" w:color="auto"/>
            <w:left w:val="none" w:sz="0" w:space="0" w:color="auto"/>
            <w:bottom w:val="none" w:sz="0" w:space="0" w:color="auto"/>
            <w:right w:val="none" w:sz="0" w:space="0" w:color="auto"/>
          </w:divBdr>
        </w:div>
        <w:div w:id="1691103242">
          <w:marLeft w:val="0"/>
          <w:marRight w:val="0"/>
          <w:marTop w:val="0"/>
          <w:marBottom w:val="0"/>
          <w:divBdr>
            <w:top w:val="none" w:sz="0" w:space="0" w:color="auto"/>
            <w:left w:val="none" w:sz="0" w:space="0" w:color="auto"/>
            <w:bottom w:val="none" w:sz="0" w:space="0" w:color="auto"/>
            <w:right w:val="none" w:sz="0" w:space="0" w:color="auto"/>
          </w:divBdr>
        </w:div>
        <w:div w:id="263996065">
          <w:marLeft w:val="0"/>
          <w:marRight w:val="0"/>
          <w:marTop w:val="0"/>
          <w:marBottom w:val="0"/>
          <w:divBdr>
            <w:top w:val="none" w:sz="0" w:space="0" w:color="auto"/>
            <w:left w:val="none" w:sz="0" w:space="0" w:color="auto"/>
            <w:bottom w:val="none" w:sz="0" w:space="0" w:color="auto"/>
            <w:right w:val="none" w:sz="0" w:space="0" w:color="auto"/>
          </w:divBdr>
        </w:div>
        <w:div w:id="904612112">
          <w:marLeft w:val="0"/>
          <w:marRight w:val="0"/>
          <w:marTop w:val="0"/>
          <w:marBottom w:val="0"/>
          <w:divBdr>
            <w:top w:val="none" w:sz="0" w:space="0" w:color="auto"/>
            <w:left w:val="none" w:sz="0" w:space="0" w:color="auto"/>
            <w:bottom w:val="none" w:sz="0" w:space="0" w:color="auto"/>
            <w:right w:val="none" w:sz="0" w:space="0" w:color="auto"/>
          </w:divBdr>
        </w:div>
        <w:div w:id="1410616281">
          <w:marLeft w:val="0"/>
          <w:marRight w:val="0"/>
          <w:marTop w:val="0"/>
          <w:marBottom w:val="0"/>
          <w:divBdr>
            <w:top w:val="none" w:sz="0" w:space="0" w:color="auto"/>
            <w:left w:val="none" w:sz="0" w:space="0" w:color="auto"/>
            <w:bottom w:val="none" w:sz="0" w:space="0" w:color="auto"/>
            <w:right w:val="none" w:sz="0" w:space="0" w:color="auto"/>
          </w:divBdr>
        </w:div>
        <w:div w:id="9961947">
          <w:marLeft w:val="0"/>
          <w:marRight w:val="0"/>
          <w:marTop w:val="0"/>
          <w:marBottom w:val="0"/>
          <w:divBdr>
            <w:top w:val="none" w:sz="0" w:space="0" w:color="auto"/>
            <w:left w:val="none" w:sz="0" w:space="0" w:color="auto"/>
            <w:bottom w:val="none" w:sz="0" w:space="0" w:color="auto"/>
            <w:right w:val="none" w:sz="0" w:space="0" w:color="auto"/>
          </w:divBdr>
        </w:div>
        <w:div w:id="1599098436">
          <w:marLeft w:val="0"/>
          <w:marRight w:val="0"/>
          <w:marTop w:val="0"/>
          <w:marBottom w:val="0"/>
          <w:divBdr>
            <w:top w:val="none" w:sz="0" w:space="0" w:color="auto"/>
            <w:left w:val="none" w:sz="0" w:space="0" w:color="auto"/>
            <w:bottom w:val="none" w:sz="0" w:space="0" w:color="auto"/>
            <w:right w:val="none" w:sz="0" w:space="0" w:color="auto"/>
          </w:divBdr>
        </w:div>
      </w:divsChild>
    </w:div>
    <w:div w:id="857818022">
      <w:bodyDiv w:val="1"/>
      <w:marLeft w:val="0"/>
      <w:marRight w:val="0"/>
      <w:marTop w:val="0"/>
      <w:marBottom w:val="0"/>
      <w:divBdr>
        <w:top w:val="none" w:sz="0" w:space="0" w:color="auto"/>
        <w:left w:val="none" w:sz="0" w:space="0" w:color="auto"/>
        <w:bottom w:val="none" w:sz="0" w:space="0" w:color="auto"/>
        <w:right w:val="none" w:sz="0" w:space="0" w:color="auto"/>
      </w:divBdr>
    </w:div>
    <w:div w:id="930821053">
      <w:bodyDiv w:val="1"/>
      <w:marLeft w:val="0"/>
      <w:marRight w:val="0"/>
      <w:marTop w:val="0"/>
      <w:marBottom w:val="0"/>
      <w:divBdr>
        <w:top w:val="none" w:sz="0" w:space="0" w:color="auto"/>
        <w:left w:val="none" w:sz="0" w:space="0" w:color="auto"/>
        <w:bottom w:val="none" w:sz="0" w:space="0" w:color="auto"/>
        <w:right w:val="none" w:sz="0" w:space="0" w:color="auto"/>
      </w:divBdr>
      <w:divsChild>
        <w:div w:id="1767800817">
          <w:marLeft w:val="0"/>
          <w:marRight w:val="0"/>
          <w:marTop w:val="0"/>
          <w:marBottom w:val="0"/>
          <w:divBdr>
            <w:top w:val="none" w:sz="0" w:space="0" w:color="auto"/>
            <w:left w:val="none" w:sz="0" w:space="0" w:color="auto"/>
            <w:bottom w:val="none" w:sz="0" w:space="0" w:color="auto"/>
            <w:right w:val="none" w:sz="0" w:space="0" w:color="auto"/>
          </w:divBdr>
        </w:div>
        <w:div w:id="461194990">
          <w:marLeft w:val="0"/>
          <w:marRight w:val="0"/>
          <w:marTop w:val="0"/>
          <w:marBottom w:val="0"/>
          <w:divBdr>
            <w:top w:val="none" w:sz="0" w:space="0" w:color="auto"/>
            <w:left w:val="none" w:sz="0" w:space="0" w:color="auto"/>
            <w:bottom w:val="none" w:sz="0" w:space="0" w:color="auto"/>
            <w:right w:val="none" w:sz="0" w:space="0" w:color="auto"/>
          </w:divBdr>
        </w:div>
        <w:div w:id="1497188316">
          <w:marLeft w:val="0"/>
          <w:marRight w:val="0"/>
          <w:marTop w:val="0"/>
          <w:marBottom w:val="0"/>
          <w:divBdr>
            <w:top w:val="none" w:sz="0" w:space="0" w:color="auto"/>
            <w:left w:val="none" w:sz="0" w:space="0" w:color="auto"/>
            <w:bottom w:val="none" w:sz="0" w:space="0" w:color="auto"/>
            <w:right w:val="none" w:sz="0" w:space="0" w:color="auto"/>
          </w:divBdr>
        </w:div>
        <w:div w:id="1532961970">
          <w:marLeft w:val="0"/>
          <w:marRight w:val="0"/>
          <w:marTop w:val="0"/>
          <w:marBottom w:val="0"/>
          <w:divBdr>
            <w:top w:val="none" w:sz="0" w:space="0" w:color="auto"/>
            <w:left w:val="none" w:sz="0" w:space="0" w:color="auto"/>
            <w:bottom w:val="none" w:sz="0" w:space="0" w:color="auto"/>
            <w:right w:val="none" w:sz="0" w:space="0" w:color="auto"/>
          </w:divBdr>
        </w:div>
        <w:div w:id="1509976613">
          <w:marLeft w:val="0"/>
          <w:marRight w:val="0"/>
          <w:marTop w:val="0"/>
          <w:marBottom w:val="0"/>
          <w:divBdr>
            <w:top w:val="none" w:sz="0" w:space="0" w:color="auto"/>
            <w:left w:val="none" w:sz="0" w:space="0" w:color="auto"/>
            <w:bottom w:val="none" w:sz="0" w:space="0" w:color="auto"/>
            <w:right w:val="none" w:sz="0" w:space="0" w:color="auto"/>
          </w:divBdr>
        </w:div>
      </w:divsChild>
    </w:div>
    <w:div w:id="943801819">
      <w:bodyDiv w:val="1"/>
      <w:marLeft w:val="0"/>
      <w:marRight w:val="0"/>
      <w:marTop w:val="0"/>
      <w:marBottom w:val="0"/>
      <w:divBdr>
        <w:top w:val="none" w:sz="0" w:space="0" w:color="auto"/>
        <w:left w:val="none" w:sz="0" w:space="0" w:color="auto"/>
        <w:bottom w:val="none" w:sz="0" w:space="0" w:color="auto"/>
        <w:right w:val="none" w:sz="0" w:space="0" w:color="auto"/>
      </w:divBdr>
    </w:div>
    <w:div w:id="1025715671">
      <w:bodyDiv w:val="1"/>
      <w:marLeft w:val="0"/>
      <w:marRight w:val="0"/>
      <w:marTop w:val="0"/>
      <w:marBottom w:val="0"/>
      <w:divBdr>
        <w:top w:val="none" w:sz="0" w:space="0" w:color="auto"/>
        <w:left w:val="none" w:sz="0" w:space="0" w:color="auto"/>
        <w:bottom w:val="none" w:sz="0" w:space="0" w:color="auto"/>
        <w:right w:val="none" w:sz="0" w:space="0" w:color="auto"/>
      </w:divBdr>
    </w:div>
    <w:div w:id="1103499231">
      <w:bodyDiv w:val="1"/>
      <w:marLeft w:val="0"/>
      <w:marRight w:val="0"/>
      <w:marTop w:val="0"/>
      <w:marBottom w:val="0"/>
      <w:divBdr>
        <w:top w:val="none" w:sz="0" w:space="0" w:color="auto"/>
        <w:left w:val="none" w:sz="0" w:space="0" w:color="auto"/>
        <w:bottom w:val="none" w:sz="0" w:space="0" w:color="auto"/>
        <w:right w:val="none" w:sz="0" w:space="0" w:color="auto"/>
      </w:divBdr>
    </w:div>
    <w:div w:id="1129201857">
      <w:bodyDiv w:val="1"/>
      <w:marLeft w:val="0"/>
      <w:marRight w:val="0"/>
      <w:marTop w:val="0"/>
      <w:marBottom w:val="0"/>
      <w:divBdr>
        <w:top w:val="none" w:sz="0" w:space="0" w:color="auto"/>
        <w:left w:val="none" w:sz="0" w:space="0" w:color="auto"/>
        <w:bottom w:val="none" w:sz="0" w:space="0" w:color="auto"/>
        <w:right w:val="none" w:sz="0" w:space="0" w:color="auto"/>
      </w:divBdr>
    </w:div>
    <w:div w:id="1163279384">
      <w:bodyDiv w:val="1"/>
      <w:marLeft w:val="0"/>
      <w:marRight w:val="0"/>
      <w:marTop w:val="0"/>
      <w:marBottom w:val="0"/>
      <w:divBdr>
        <w:top w:val="none" w:sz="0" w:space="0" w:color="auto"/>
        <w:left w:val="none" w:sz="0" w:space="0" w:color="auto"/>
        <w:bottom w:val="none" w:sz="0" w:space="0" w:color="auto"/>
        <w:right w:val="none" w:sz="0" w:space="0" w:color="auto"/>
      </w:divBdr>
      <w:divsChild>
        <w:div w:id="663171328">
          <w:marLeft w:val="0"/>
          <w:marRight w:val="0"/>
          <w:marTop w:val="0"/>
          <w:marBottom w:val="0"/>
          <w:divBdr>
            <w:top w:val="none" w:sz="0" w:space="0" w:color="auto"/>
            <w:left w:val="none" w:sz="0" w:space="0" w:color="auto"/>
            <w:bottom w:val="none" w:sz="0" w:space="0" w:color="auto"/>
            <w:right w:val="none" w:sz="0" w:space="0" w:color="auto"/>
          </w:divBdr>
        </w:div>
        <w:div w:id="525561335">
          <w:marLeft w:val="0"/>
          <w:marRight w:val="0"/>
          <w:marTop w:val="0"/>
          <w:marBottom w:val="0"/>
          <w:divBdr>
            <w:top w:val="none" w:sz="0" w:space="0" w:color="auto"/>
            <w:left w:val="none" w:sz="0" w:space="0" w:color="auto"/>
            <w:bottom w:val="none" w:sz="0" w:space="0" w:color="auto"/>
            <w:right w:val="none" w:sz="0" w:space="0" w:color="auto"/>
          </w:divBdr>
        </w:div>
        <w:div w:id="1458794160">
          <w:marLeft w:val="0"/>
          <w:marRight w:val="0"/>
          <w:marTop w:val="0"/>
          <w:marBottom w:val="0"/>
          <w:divBdr>
            <w:top w:val="none" w:sz="0" w:space="0" w:color="auto"/>
            <w:left w:val="none" w:sz="0" w:space="0" w:color="auto"/>
            <w:bottom w:val="none" w:sz="0" w:space="0" w:color="auto"/>
            <w:right w:val="none" w:sz="0" w:space="0" w:color="auto"/>
          </w:divBdr>
        </w:div>
        <w:div w:id="1895697857">
          <w:marLeft w:val="0"/>
          <w:marRight w:val="0"/>
          <w:marTop w:val="0"/>
          <w:marBottom w:val="0"/>
          <w:divBdr>
            <w:top w:val="none" w:sz="0" w:space="0" w:color="auto"/>
            <w:left w:val="none" w:sz="0" w:space="0" w:color="auto"/>
            <w:bottom w:val="none" w:sz="0" w:space="0" w:color="auto"/>
            <w:right w:val="none" w:sz="0" w:space="0" w:color="auto"/>
          </w:divBdr>
        </w:div>
        <w:div w:id="750200223">
          <w:marLeft w:val="0"/>
          <w:marRight w:val="0"/>
          <w:marTop w:val="0"/>
          <w:marBottom w:val="0"/>
          <w:divBdr>
            <w:top w:val="none" w:sz="0" w:space="0" w:color="auto"/>
            <w:left w:val="none" w:sz="0" w:space="0" w:color="auto"/>
            <w:bottom w:val="none" w:sz="0" w:space="0" w:color="auto"/>
            <w:right w:val="none" w:sz="0" w:space="0" w:color="auto"/>
          </w:divBdr>
        </w:div>
      </w:divsChild>
    </w:div>
    <w:div w:id="1393769000">
      <w:bodyDiv w:val="1"/>
      <w:marLeft w:val="0"/>
      <w:marRight w:val="0"/>
      <w:marTop w:val="0"/>
      <w:marBottom w:val="0"/>
      <w:divBdr>
        <w:top w:val="none" w:sz="0" w:space="0" w:color="auto"/>
        <w:left w:val="none" w:sz="0" w:space="0" w:color="auto"/>
        <w:bottom w:val="none" w:sz="0" w:space="0" w:color="auto"/>
        <w:right w:val="none" w:sz="0" w:space="0" w:color="auto"/>
      </w:divBdr>
    </w:div>
    <w:div w:id="1487211333">
      <w:bodyDiv w:val="1"/>
      <w:marLeft w:val="0"/>
      <w:marRight w:val="0"/>
      <w:marTop w:val="0"/>
      <w:marBottom w:val="0"/>
      <w:divBdr>
        <w:top w:val="none" w:sz="0" w:space="0" w:color="auto"/>
        <w:left w:val="none" w:sz="0" w:space="0" w:color="auto"/>
        <w:bottom w:val="none" w:sz="0" w:space="0" w:color="auto"/>
        <w:right w:val="none" w:sz="0" w:space="0" w:color="auto"/>
      </w:divBdr>
      <w:divsChild>
        <w:div w:id="926577584">
          <w:marLeft w:val="0"/>
          <w:marRight w:val="0"/>
          <w:marTop w:val="0"/>
          <w:marBottom w:val="0"/>
          <w:divBdr>
            <w:top w:val="none" w:sz="0" w:space="0" w:color="auto"/>
            <w:left w:val="none" w:sz="0" w:space="0" w:color="auto"/>
            <w:bottom w:val="none" w:sz="0" w:space="0" w:color="auto"/>
            <w:right w:val="none" w:sz="0" w:space="0" w:color="auto"/>
          </w:divBdr>
        </w:div>
        <w:div w:id="1199856541">
          <w:marLeft w:val="0"/>
          <w:marRight w:val="0"/>
          <w:marTop w:val="0"/>
          <w:marBottom w:val="0"/>
          <w:divBdr>
            <w:top w:val="none" w:sz="0" w:space="0" w:color="auto"/>
            <w:left w:val="none" w:sz="0" w:space="0" w:color="auto"/>
            <w:bottom w:val="none" w:sz="0" w:space="0" w:color="auto"/>
            <w:right w:val="none" w:sz="0" w:space="0" w:color="auto"/>
          </w:divBdr>
        </w:div>
        <w:div w:id="1021783303">
          <w:marLeft w:val="0"/>
          <w:marRight w:val="0"/>
          <w:marTop w:val="0"/>
          <w:marBottom w:val="0"/>
          <w:divBdr>
            <w:top w:val="none" w:sz="0" w:space="0" w:color="auto"/>
            <w:left w:val="none" w:sz="0" w:space="0" w:color="auto"/>
            <w:bottom w:val="none" w:sz="0" w:space="0" w:color="auto"/>
            <w:right w:val="none" w:sz="0" w:space="0" w:color="auto"/>
          </w:divBdr>
        </w:div>
        <w:div w:id="2014648608">
          <w:marLeft w:val="0"/>
          <w:marRight w:val="0"/>
          <w:marTop w:val="0"/>
          <w:marBottom w:val="0"/>
          <w:divBdr>
            <w:top w:val="none" w:sz="0" w:space="0" w:color="auto"/>
            <w:left w:val="none" w:sz="0" w:space="0" w:color="auto"/>
            <w:bottom w:val="none" w:sz="0" w:space="0" w:color="auto"/>
            <w:right w:val="none" w:sz="0" w:space="0" w:color="auto"/>
          </w:divBdr>
        </w:div>
        <w:div w:id="1533760504">
          <w:marLeft w:val="0"/>
          <w:marRight w:val="0"/>
          <w:marTop w:val="0"/>
          <w:marBottom w:val="0"/>
          <w:divBdr>
            <w:top w:val="none" w:sz="0" w:space="0" w:color="auto"/>
            <w:left w:val="none" w:sz="0" w:space="0" w:color="auto"/>
            <w:bottom w:val="none" w:sz="0" w:space="0" w:color="auto"/>
            <w:right w:val="none" w:sz="0" w:space="0" w:color="auto"/>
          </w:divBdr>
        </w:div>
        <w:div w:id="84811741">
          <w:marLeft w:val="0"/>
          <w:marRight w:val="0"/>
          <w:marTop w:val="0"/>
          <w:marBottom w:val="0"/>
          <w:divBdr>
            <w:top w:val="none" w:sz="0" w:space="0" w:color="auto"/>
            <w:left w:val="none" w:sz="0" w:space="0" w:color="auto"/>
            <w:bottom w:val="none" w:sz="0" w:space="0" w:color="auto"/>
            <w:right w:val="none" w:sz="0" w:space="0" w:color="auto"/>
          </w:divBdr>
        </w:div>
        <w:div w:id="622612187">
          <w:marLeft w:val="0"/>
          <w:marRight w:val="0"/>
          <w:marTop w:val="0"/>
          <w:marBottom w:val="0"/>
          <w:divBdr>
            <w:top w:val="none" w:sz="0" w:space="0" w:color="auto"/>
            <w:left w:val="none" w:sz="0" w:space="0" w:color="auto"/>
            <w:bottom w:val="none" w:sz="0" w:space="0" w:color="auto"/>
            <w:right w:val="none" w:sz="0" w:space="0" w:color="auto"/>
          </w:divBdr>
        </w:div>
        <w:div w:id="1108355216">
          <w:marLeft w:val="0"/>
          <w:marRight w:val="0"/>
          <w:marTop w:val="0"/>
          <w:marBottom w:val="0"/>
          <w:divBdr>
            <w:top w:val="none" w:sz="0" w:space="0" w:color="auto"/>
            <w:left w:val="none" w:sz="0" w:space="0" w:color="auto"/>
            <w:bottom w:val="none" w:sz="0" w:space="0" w:color="auto"/>
            <w:right w:val="none" w:sz="0" w:space="0" w:color="auto"/>
          </w:divBdr>
        </w:div>
        <w:div w:id="603660333">
          <w:marLeft w:val="0"/>
          <w:marRight w:val="0"/>
          <w:marTop w:val="0"/>
          <w:marBottom w:val="0"/>
          <w:divBdr>
            <w:top w:val="none" w:sz="0" w:space="0" w:color="auto"/>
            <w:left w:val="none" w:sz="0" w:space="0" w:color="auto"/>
            <w:bottom w:val="none" w:sz="0" w:space="0" w:color="auto"/>
            <w:right w:val="none" w:sz="0" w:space="0" w:color="auto"/>
          </w:divBdr>
        </w:div>
        <w:div w:id="2024243012">
          <w:marLeft w:val="0"/>
          <w:marRight w:val="0"/>
          <w:marTop w:val="0"/>
          <w:marBottom w:val="0"/>
          <w:divBdr>
            <w:top w:val="none" w:sz="0" w:space="0" w:color="auto"/>
            <w:left w:val="none" w:sz="0" w:space="0" w:color="auto"/>
            <w:bottom w:val="none" w:sz="0" w:space="0" w:color="auto"/>
            <w:right w:val="none" w:sz="0" w:space="0" w:color="auto"/>
          </w:divBdr>
        </w:div>
        <w:div w:id="344787107">
          <w:marLeft w:val="0"/>
          <w:marRight w:val="0"/>
          <w:marTop w:val="0"/>
          <w:marBottom w:val="0"/>
          <w:divBdr>
            <w:top w:val="none" w:sz="0" w:space="0" w:color="auto"/>
            <w:left w:val="none" w:sz="0" w:space="0" w:color="auto"/>
            <w:bottom w:val="none" w:sz="0" w:space="0" w:color="auto"/>
            <w:right w:val="none" w:sz="0" w:space="0" w:color="auto"/>
          </w:divBdr>
        </w:div>
        <w:div w:id="1910069853">
          <w:marLeft w:val="0"/>
          <w:marRight w:val="0"/>
          <w:marTop w:val="0"/>
          <w:marBottom w:val="0"/>
          <w:divBdr>
            <w:top w:val="none" w:sz="0" w:space="0" w:color="auto"/>
            <w:left w:val="none" w:sz="0" w:space="0" w:color="auto"/>
            <w:bottom w:val="none" w:sz="0" w:space="0" w:color="auto"/>
            <w:right w:val="none" w:sz="0" w:space="0" w:color="auto"/>
          </w:divBdr>
        </w:div>
        <w:div w:id="1125855334">
          <w:marLeft w:val="0"/>
          <w:marRight w:val="0"/>
          <w:marTop w:val="0"/>
          <w:marBottom w:val="0"/>
          <w:divBdr>
            <w:top w:val="none" w:sz="0" w:space="0" w:color="auto"/>
            <w:left w:val="none" w:sz="0" w:space="0" w:color="auto"/>
            <w:bottom w:val="none" w:sz="0" w:space="0" w:color="auto"/>
            <w:right w:val="none" w:sz="0" w:space="0" w:color="auto"/>
          </w:divBdr>
        </w:div>
        <w:div w:id="1740247866">
          <w:marLeft w:val="0"/>
          <w:marRight w:val="0"/>
          <w:marTop w:val="0"/>
          <w:marBottom w:val="0"/>
          <w:divBdr>
            <w:top w:val="none" w:sz="0" w:space="0" w:color="auto"/>
            <w:left w:val="none" w:sz="0" w:space="0" w:color="auto"/>
            <w:bottom w:val="none" w:sz="0" w:space="0" w:color="auto"/>
            <w:right w:val="none" w:sz="0" w:space="0" w:color="auto"/>
          </w:divBdr>
        </w:div>
        <w:div w:id="791898838">
          <w:marLeft w:val="0"/>
          <w:marRight w:val="0"/>
          <w:marTop w:val="0"/>
          <w:marBottom w:val="0"/>
          <w:divBdr>
            <w:top w:val="none" w:sz="0" w:space="0" w:color="auto"/>
            <w:left w:val="none" w:sz="0" w:space="0" w:color="auto"/>
            <w:bottom w:val="none" w:sz="0" w:space="0" w:color="auto"/>
            <w:right w:val="none" w:sz="0" w:space="0" w:color="auto"/>
          </w:divBdr>
        </w:div>
        <w:div w:id="2026862890">
          <w:marLeft w:val="0"/>
          <w:marRight w:val="0"/>
          <w:marTop w:val="0"/>
          <w:marBottom w:val="0"/>
          <w:divBdr>
            <w:top w:val="none" w:sz="0" w:space="0" w:color="auto"/>
            <w:left w:val="none" w:sz="0" w:space="0" w:color="auto"/>
            <w:bottom w:val="none" w:sz="0" w:space="0" w:color="auto"/>
            <w:right w:val="none" w:sz="0" w:space="0" w:color="auto"/>
          </w:divBdr>
        </w:div>
        <w:div w:id="1483617002">
          <w:marLeft w:val="0"/>
          <w:marRight w:val="0"/>
          <w:marTop w:val="0"/>
          <w:marBottom w:val="0"/>
          <w:divBdr>
            <w:top w:val="none" w:sz="0" w:space="0" w:color="auto"/>
            <w:left w:val="none" w:sz="0" w:space="0" w:color="auto"/>
            <w:bottom w:val="none" w:sz="0" w:space="0" w:color="auto"/>
            <w:right w:val="none" w:sz="0" w:space="0" w:color="auto"/>
          </w:divBdr>
        </w:div>
      </w:divsChild>
    </w:div>
    <w:div w:id="1606310170">
      <w:bodyDiv w:val="1"/>
      <w:marLeft w:val="0"/>
      <w:marRight w:val="0"/>
      <w:marTop w:val="0"/>
      <w:marBottom w:val="0"/>
      <w:divBdr>
        <w:top w:val="none" w:sz="0" w:space="0" w:color="auto"/>
        <w:left w:val="none" w:sz="0" w:space="0" w:color="auto"/>
        <w:bottom w:val="none" w:sz="0" w:space="0" w:color="auto"/>
        <w:right w:val="none" w:sz="0" w:space="0" w:color="auto"/>
      </w:divBdr>
      <w:divsChild>
        <w:div w:id="177280355">
          <w:marLeft w:val="0"/>
          <w:marRight w:val="0"/>
          <w:marTop w:val="0"/>
          <w:marBottom w:val="0"/>
          <w:divBdr>
            <w:top w:val="none" w:sz="0" w:space="0" w:color="auto"/>
            <w:left w:val="none" w:sz="0" w:space="0" w:color="auto"/>
            <w:bottom w:val="none" w:sz="0" w:space="0" w:color="auto"/>
            <w:right w:val="none" w:sz="0" w:space="0" w:color="auto"/>
          </w:divBdr>
        </w:div>
        <w:div w:id="2117945283">
          <w:marLeft w:val="0"/>
          <w:marRight w:val="0"/>
          <w:marTop w:val="0"/>
          <w:marBottom w:val="0"/>
          <w:divBdr>
            <w:top w:val="none" w:sz="0" w:space="0" w:color="auto"/>
            <w:left w:val="none" w:sz="0" w:space="0" w:color="auto"/>
            <w:bottom w:val="none" w:sz="0" w:space="0" w:color="auto"/>
            <w:right w:val="none" w:sz="0" w:space="0" w:color="auto"/>
          </w:divBdr>
        </w:div>
        <w:div w:id="1000428831">
          <w:marLeft w:val="0"/>
          <w:marRight w:val="0"/>
          <w:marTop w:val="0"/>
          <w:marBottom w:val="0"/>
          <w:divBdr>
            <w:top w:val="none" w:sz="0" w:space="0" w:color="auto"/>
            <w:left w:val="none" w:sz="0" w:space="0" w:color="auto"/>
            <w:bottom w:val="none" w:sz="0" w:space="0" w:color="auto"/>
            <w:right w:val="none" w:sz="0" w:space="0" w:color="auto"/>
          </w:divBdr>
          <w:divsChild>
            <w:div w:id="742603511">
              <w:marLeft w:val="0"/>
              <w:marRight w:val="0"/>
              <w:marTop w:val="0"/>
              <w:marBottom w:val="0"/>
              <w:divBdr>
                <w:top w:val="none" w:sz="0" w:space="0" w:color="auto"/>
                <w:left w:val="none" w:sz="0" w:space="0" w:color="auto"/>
                <w:bottom w:val="none" w:sz="0" w:space="0" w:color="auto"/>
                <w:right w:val="none" w:sz="0" w:space="0" w:color="auto"/>
              </w:divBdr>
            </w:div>
            <w:div w:id="1174108114">
              <w:marLeft w:val="0"/>
              <w:marRight w:val="0"/>
              <w:marTop w:val="0"/>
              <w:marBottom w:val="0"/>
              <w:divBdr>
                <w:top w:val="none" w:sz="0" w:space="0" w:color="auto"/>
                <w:left w:val="none" w:sz="0" w:space="0" w:color="auto"/>
                <w:bottom w:val="none" w:sz="0" w:space="0" w:color="auto"/>
                <w:right w:val="none" w:sz="0" w:space="0" w:color="auto"/>
              </w:divBdr>
            </w:div>
            <w:div w:id="1874883834">
              <w:marLeft w:val="0"/>
              <w:marRight w:val="0"/>
              <w:marTop w:val="0"/>
              <w:marBottom w:val="0"/>
              <w:divBdr>
                <w:top w:val="none" w:sz="0" w:space="0" w:color="auto"/>
                <w:left w:val="none" w:sz="0" w:space="0" w:color="auto"/>
                <w:bottom w:val="none" w:sz="0" w:space="0" w:color="auto"/>
                <w:right w:val="none" w:sz="0" w:space="0" w:color="auto"/>
              </w:divBdr>
            </w:div>
            <w:div w:id="805510707">
              <w:marLeft w:val="0"/>
              <w:marRight w:val="0"/>
              <w:marTop w:val="0"/>
              <w:marBottom w:val="0"/>
              <w:divBdr>
                <w:top w:val="none" w:sz="0" w:space="0" w:color="auto"/>
                <w:left w:val="none" w:sz="0" w:space="0" w:color="auto"/>
                <w:bottom w:val="none" w:sz="0" w:space="0" w:color="auto"/>
                <w:right w:val="none" w:sz="0" w:space="0" w:color="auto"/>
              </w:divBdr>
            </w:div>
            <w:div w:id="384373085">
              <w:marLeft w:val="0"/>
              <w:marRight w:val="0"/>
              <w:marTop w:val="0"/>
              <w:marBottom w:val="0"/>
              <w:divBdr>
                <w:top w:val="none" w:sz="0" w:space="0" w:color="auto"/>
                <w:left w:val="none" w:sz="0" w:space="0" w:color="auto"/>
                <w:bottom w:val="none" w:sz="0" w:space="0" w:color="auto"/>
                <w:right w:val="none" w:sz="0" w:space="0" w:color="auto"/>
              </w:divBdr>
            </w:div>
            <w:div w:id="151651787">
              <w:marLeft w:val="0"/>
              <w:marRight w:val="0"/>
              <w:marTop w:val="0"/>
              <w:marBottom w:val="0"/>
              <w:divBdr>
                <w:top w:val="none" w:sz="0" w:space="0" w:color="auto"/>
                <w:left w:val="none" w:sz="0" w:space="0" w:color="auto"/>
                <w:bottom w:val="none" w:sz="0" w:space="0" w:color="auto"/>
                <w:right w:val="none" w:sz="0" w:space="0" w:color="auto"/>
              </w:divBdr>
            </w:div>
            <w:div w:id="1902472620">
              <w:marLeft w:val="0"/>
              <w:marRight w:val="0"/>
              <w:marTop w:val="0"/>
              <w:marBottom w:val="0"/>
              <w:divBdr>
                <w:top w:val="none" w:sz="0" w:space="0" w:color="auto"/>
                <w:left w:val="none" w:sz="0" w:space="0" w:color="auto"/>
                <w:bottom w:val="none" w:sz="0" w:space="0" w:color="auto"/>
                <w:right w:val="none" w:sz="0" w:space="0" w:color="auto"/>
              </w:divBdr>
            </w:div>
            <w:div w:id="120802956">
              <w:marLeft w:val="0"/>
              <w:marRight w:val="0"/>
              <w:marTop w:val="0"/>
              <w:marBottom w:val="0"/>
              <w:divBdr>
                <w:top w:val="none" w:sz="0" w:space="0" w:color="auto"/>
                <w:left w:val="none" w:sz="0" w:space="0" w:color="auto"/>
                <w:bottom w:val="none" w:sz="0" w:space="0" w:color="auto"/>
                <w:right w:val="none" w:sz="0" w:space="0" w:color="auto"/>
              </w:divBdr>
            </w:div>
            <w:div w:id="1820268487">
              <w:marLeft w:val="0"/>
              <w:marRight w:val="0"/>
              <w:marTop w:val="0"/>
              <w:marBottom w:val="0"/>
              <w:divBdr>
                <w:top w:val="none" w:sz="0" w:space="0" w:color="auto"/>
                <w:left w:val="none" w:sz="0" w:space="0" w:color="auto"/>
                <w:bottom w:val="none" w:sz="0" w:space="0" w:color="auto"/>
                <w:right w:val="none" w:sz="0" w:space="0" w:color="auto"/>
              </w:divBdr>
            </w:div>
            <w:div w:id="758479854">
              <w:marLeft w:val="0"/>
              <w:marRight w:val="0"/>
              <w:marTop w:val="0"/>
              <w:marBottom w:val="0"/>
              <w:divBdr>
                <w:top w:val="none" w:sz="0" w:space="0" w:color="auto"/>
                <w:left w:val="none" w:sz="0" w:space="0" w:color="auto"/>
                <w:bottom w:val="none" w:sz="0" w:space="0" w:color="auto"/>
                <w:right w:val="none" w:sz="0" w:space="0" w:color="auto"/>
              </w:divBdr>
            </w:div>
            <w:div w:id="1957833021">
              <w:marLeft w:val="0"/>
              <w:marRight w:val="0"/>
              <w:marTop w:val="0"/>
              <w:marBottom w:val="0"/>
              <w:divBdr>
                <w:top w:val="none" w:sz="0" w:space="0" w:color="auto"/>
                <w:left w:val="none" w:sz="0" w:space="0" w:color="auto"/>
                <w:bottom w:val="none" w:sz="0" w:space="0" w:color="auto"/>
                <w:right w:val="none" w:sz="0" w:space="0" w:color="auto"/>
              </w:divBdr>
            </w:div>
            <w:div w:id="1263220689">
              <w:marLeft w:val="0"/>
              <w:marRight w:val="0"/>
              <w:marTop w:val="0"/>
              <w:marBottom w:val="0"/>
              <w:divBdr>
                <w:top w:val="none" w:sz="0" w:space="0" w:color="auto"/>
                <w:left w:val="none" w:sz="0" w:space="0" w:color="auto"/>
                <w:bottom w:val="none" w:sz="0" w:space="0" w:color="auto"/>
                <w:right w:val="none" w:sz="0" w:space="0" w:color="auto"/>
              </w:divBdr>
            </w:div>
            <w:div w:id="1354695529">
              <w:marLeft w:val="0"/>
              <w:marRight w:val="0"/>
              <w:marTop w:val="0"/>
              <w:marBottom w:val="0"/>
              <w:divBdr>
                <w:top w:val="none" w:sz="0" w:space="0" w:color="auto"/>
                <w:left w:val="none" w:sz="0" w:space="0" w:color="auto"/>
                <w:bottom w:val="none" w:sz="0" w:space="0" w:color="auto"/>
                <w:right w:val="none" w:sz="0" w:space="0" w:color="auto"/>
              </w:divBdr>
            </w:div>
            <w:div w:id="645403850">
              <w:marLeft w:val="0"/>
              <w:marRight w:val="0"/>
              <w:marTop w:val="0"/>
              <w:marBottom w:val="0"/>
              <w:divBdr>
                <w:top w:val="none" w:sz="0" w:space="0" w:color="auto"/>
                <w:left w:val="none" w:sz="0" w:space="0" w:color="auto"/>
                <w:bottom w:val="none" w:sz="0" w:space="0" w:color="auto"/>
                <w:right w:val="none" w:sz="0" w:space="0" w:color="auto"/>
              </w:divBdr>
            </w:div>
            <w:div w:id="421217776">
              <w:marLeft w:val="0"/>
              <w:marRight w:val="0"/>
              <w:marTop w:val="0"/>
              <w:marBottom w:val="0"/>
              <w:divBdr>
                <w:top w:val="none" w:sz="0" w:space="0" w:color="auto"/>
                <w:left w:val="none" w:sz="0" w:space="0" w:color="auto"/>
                <w:bottom w:val="none" w:sz="0" w:space="0" w:color="auto"/>
                <w:right w:val="none" w:sz="0" w:space="0" w:color="auto"/>
              </w:divBdr>
            </w:div>
            <w:div w:id="1150748229">
              <w:marLeft w:val="0"/>
              <w:marRight w:val="0"/>
              <w:marTop w:val="0"/>
              <w:marBottom w:val="0"/>
              <w:divBdr>
                <w:top w:val="none" w:sz="0" w:space="0" w:color="auto"/>
                <w:left w:val="none" w:sz="0" w:space="0" w:color="auto"/>
                <w:bottom w:val="none" w:sz="0" w:space="0" w:color="auto"/>
                <w:right w:val="none" w:sz="0" w:space="0" w:color="auto"/>
              </w:divBdr>
            </w:div>
            <w:div w:id="320619163">
              <w:marLeft w:val="0"/>
              <w:marRight w:val="0"/>
              <w:marTop w:val="0"/>
              <w:marBottom w:val="0"/>
              <w:divBdr>
                <w:top w:val="none" w:sz="0" w:space="0" w:color="auto"/>
                <w:left w:val="none" w:sz="0" w:space="0" w:color="auto"/>
                <w:bottom w:val="none" w:sz="0" w:space="0" w:color="auto"/>
                <w:right w:val="none" w:sz="0" w:space="0" w:color="auto"/>
              </w:divBdr>
            </w:div>
            <w:div w:id="1109473937">
              <w:marLeft w:val="0"/>
              <w:marRight w:val="0"/>
              <w:marTop w:val="0"/>
              <w:marBottom w:val="0"/>
              <w:divBdr>
                <w:top w:val="none" w:sz="0" w:space="0" w:color="auto"/>
                <w:left w:val="none" w:sz="0" w:space="0" w:color="auto"/>
                <w:bottom w:val="none" w:sz="0" w:space="0" w:color="auto"/>
                <w:right w:val="none" w:sz="0" w:space="0" w:color="auto"/>
              </w:divBdr>
            </w:div>
            <w:div w:id="182791490">
              <w:marLeft w:val="0"/>
              <w:marRight w:val="0"/>
              <w:marTop w:val="0"/>
              <w:marBottom w:val="0"/>
              <w:divBdr>
                <w:top w:val="none" w:sz="0" w:space="0" w:color="auto"/>
                <w:left w:val="none" w:sz="0" w:space="0" w:color="auto"/>
                <w:bottom w:val="none" w:sz="0" w:space="0" w:color="auto"/>
                <w:right w:val="none" w:sz="0" w:space="0" w:color="auto"/>
              </w:divBdr>
            </w:div>
            <w:div w:id="2001688156">
              <w:marLeft w:val="0"/>
              <w:marRight w:val="0"/>
              <w:marTop w:val="0"/>
              <w:marBottom w:val="0"/>
              <w:divBdr>
                <w:top w:val="none" w:sz="0" w:space="0" w:color="auto"/>
                <w:left w:val="none" w:sz="0" w:space="0" w:color="auto"/>
                <w:bottom w:val="none" w:sz="0" w:space="0" w:color="auto"/>
                <w:right w:val="none" w:sz="0" w:space="0" w:color="auto"/>
              </w:divBdr>
            </w:div>
          </w:divsChild>
        </w:div>
        <w:div w:id="804355360">
          <w:marLeft w:val="0"/>
          <w:marRight w:val="0"/>
          <w:marTop w:val="0"/>
          <w:marBottom w:val="0"/>
          <w:divBdr>
            <w:top w:val="none" w:sz="0" w:space="0" w:color="auto"/>
            <w:left w:val="none" w:sz="0" w:space="0" w:color="auto"/>
            <w:bottom w:val="none" w:sz="0" w:space="0" w:color="auto"/>
            <w:right w:val="none" w:sz="0" w:space="0" w:color="auto"/>
          </w:divBdr>
          <w:divsChild>
            <w:div w:id="1876459316">
              <w:marLeft w:val="0"/>
              <w:marRight w:val="0"/>
              <w:marTop w:val="0"/>
              <w:marBottom w:val="0"/>
              <w:divBdr>
                <w:top w:val="none" w:sz="0" w:space="0" w:color="auto"/>
                <w:left w:val="none" w:sz="0" w:space="0" w:color="auto"/>
                <w:bottom w:val="none" w:sz="0" w:space="0" w:color="auto"/>
                <w:right w:val="none" w:sz="0" w:space="0" w:color="auto"/>
              </w:divBdr>
            </w:div>
            <w:div w:id="1339188193">
              <w:marLeft w:val="0"/>
              <w:marRight w:val="0"/>
              <w:marTop w:val="0"/>
              <w:marBottom w:val="0"/>
              <w:divBdr>
                <w:top w:val="none" w:sz="0" w:space="0" w:color="auto"/>
                <w:left w:val="none" w:sz="0" w:space="0" w:color="auto"/>
                <w:bottom w:val="none" w:sz="0" w:space="0" w:color="auto"/>
                <w:right w:val="none" w:sz="0" w:space="0" w:color="auto"/>
              </w:divBdr>
            </w:div>
            <w:div w:id="1440375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018889">
      <w:bodyDiv w:val="1"/>
      <w:marLeft w:val="0"/>
      <w:marRight w:val="0"/>
      <w:marTop w:val="0"/>
      <w:marBottom w:val="0"/>
      <w:divBdr>
        <w:top w:val="none" w:sz="0" w:space="0" w:color="auto"/>
        <w:left w:val="none" w:sz="0" w:space="0" w:color="auto"/>
        <w:bottom w:val="none" w:sz="0" w:space="0" w:color="auto"/>
        <w:right w:val="none" w:sz="0" w:space="0" w:color="auto"/>
      </w:divBdr>
      <w:divsChild>
        <w:div w:id="1987467288">
          <w:marLeft w:val="0"/>
          <w:marRight w:val="0"/>
          <w:marTop w:val="0"/>
          <w:marBottom w:val="0"/>
          <w:divBdr>
            <w:top w:val="none" w:sz="0" w:space="0" w:color="auto"/>
            <w:left w:val="none" w:sz="0" w:space="0" w:color="auto"/>
            <w:bottom w:val="none" w:sz="0" w:space="0" w:color="auto"/>
            <w:right w:val="none" w:sz="0" w:space="0" w:color="auto"/>
          </w:divBdr>
        </w:div>
        <w:div w:id="617030158">
          <w:marLeft w:val="0"/>
          <w:marRight w:val="0"/>
          <w:marTop w:val="0"/>
          <w:marBottom w:val="0"/>
          <w:divBdr>
            <w:top w:val="none" w:sz="0" w:space="0" w:color="auto"/>
            <w:left w:val="none" w:sz="0" w:space="0" w:color="auto"/>
            <w:bottom w:val="none" w:sz="0" w:space="0" w:color="auto"/>
            <w:right w:val="none" w:sz="0" w:space="0" w:color="auto"/>
          </w:divBdr>
        </w:div>
        <w:div w:id="348339334">
          <w:marLeft w:val="0"/>
          <w:marRight w:val="0"/>
          <w:marTop w:val="0"/>
          <w:marBottom w:val="0"/>
          <w:divBdr>
            <w:top w:val="none" w:sz="0" w:space="0" w:color="auto"/>
            <w:left w:val="none" w:sz="0" w:space="0" w:color="auto"/>
            <w:bottom w:val="none" w:sz="0" w:space="0" w:color="auto"/>
            <w:right w:val="none" w:sz="0" w:space="0" w:color="auto"/>
          </w:divBdr>
        </w:div>
        <w:div w:id="1206790109">
          <w:marLeft w:val="0"/>
          <w:marRight w:val="0"/>
          <w:marTop w:val="0"/>
          <w:marBottom w:val="0"/>
          <w:divBdr>
            <w:top w:val="none" w:sz="0" w:space="0" w:color="auto"/>
            <w:left w:val="none" w:sz="0" w:space="0" w:color="auto"/>
            <w:bottom w:val="none" w:sz="0" w:space="0" w:color="auto"/>
            <w:right w:val="none" w:sz="0" w:space="0" w:color="auto"/>
          </w:divBdr>
        </w:div>
        <w:div w:id="790176128">
          <w:marLeft w:val="0"/>
          <w:marRight w:val="0"/>
          <w:marTop w:val="0"/>
          <w:marBottom w:val="0"/>
          <w:divBdr>
            <w:top w:val="none" w:sz="0" w:space="0" w:color="auto"/>
            <w:left w:val="none" w:sz="0" w:space="0" w:color="auto"/>
            <w:bottom w:val="none" w:sz="0" w:space="0" w:color="auto"/>
            <w:right w:val="none" w:sz="0" w:space="0" w:color="auto"/>
          </w:divBdr>
        </w:div>
        <w:div w:id="1686713450">
          <w:marLeft w:val="0"/>
          <w:marRight w:val="0"/>
          <w:marTop w:val="0"/>
          <w:marBottom w:val="0"/>
          <w:divBdr>
            <w:top w:val="none" w:sz="0" w:space="0" w:color="auto"/>
            <w:left w:val="none" w:sz="0" w:space="0" w:color="auto"/>
            <w:bottom w:val="none" w:sz="0" w:space="0" w:color="auto"/>
            <w:right w:val="none" w:sz="0" w:space="0" w:color="auto"/>
          </w:divBdr>
        </w:div>
        <w:div w:id="212542850">
          <w:marLeft w:val="0"/>
          <w:marRight w:val="0"/>
          <w:marTop w:val="0"/>
          <w:marBottom w:val="0"/>
          <w:divBdr>
            <w:top w:val="none" w:sz="0" w:space="0" w:color="auto"/>
            <w:left w:val="none" w:sz="0" w:space="0" w:color="auto"/>
            <w:bottom w:val="none" w:sz="0" w:space="0" w:color="auto"/>
            <w:right w:val="none" w:sz="0" w:space="0" w:color="auto"/>
          </w:divBdr>
        </w:div>
        <w:div w:id="684483105">
          <w:marLeft w:val="0"/>
          <w:marRight w:val="0"/>
          <w:marTop w:val="0"/>
          <w:marBottom w:val="0"/>
          <w:divBdr>
            <w:top w:val="none" w:sz="0" w:space="0" w:color="auto"/>
            <w:left w:val="none" w:sz="0" w:space="0" w:color="auto"/>
            <w:bottom w:val="none" w:sz="0" w:space="0" w:color="auto"/>
            <w:right w:val="none" w:sz="0" w:space="0" w:color="auto"/>
          </w:divBdr>
        </w:div>
        <w:div w:id="690835699">
          <w:marLeft w:val="0"/>
          <w:marRight w:val="0"/>
          <w:marTop w:val="0"/>
          <w:marBottom w:val="0"/>
          <w:divBdr>
            <w:top w:val="none" w:sz="0" w:space="0" w:color="auto"/>
            <w:left w:val="none" w:sz="0" w:space="0" w:color="auto"/>
            <w:bottom w:val="none" w:sz="0" w:space="0" w:color="auto"/>
            <w:right w:val="none" w:sz="0" w:space="0" w:color="auto"/>
          </w:divBdr>
        </w:div>
        <w:div w:id="620916002">
          <w:marLeft w:val="0"/>
          <w:marRight w:val="0"/>
          <w:marTop w:val="0"/>
          <w:marBottom w:val="0"/>
          <w:divBdr>
            <w:top w:val="none" w:sz="0" w:space="0" w:color="auto"/>
            <w:left w:val="none" w:sz="0" w:space="0" w:color="auto"/>
            <w:bottom w:val="none" w:sz="0" w:space="0" w:color="auto"/>
            <w:right w:val="none" w:sz="0" w:space="0" w:color="auto"/>
          </w:divBdr>
        </w:div>
        <w:div w:id="1985160846">
          <w:marLeft w:val="0"/>
          <w:marRight w:val="0"/>
          <w:marTop w:val="0"/>
          <w:marBottom w:val="0"/>
          <w:divBdr>
            <w:top w:val="none" w:sz="0" w:space="0" w:color="auto"/>
            <w:left w:val="none" w:sz="0" w:space="0" w:color="auto"/>
            <w:bottom w:val="none" w:sz="0" w:space="0" w:color="auto"/>
            <w:right w:val="none" w:sz="0" w:space="0" w:color="auto"/>
          </w:divBdr>
        </w:div>
        <w:div w:id="831726535">
          <w:marLeft w:val="0"/>
          <w:marRight w:val="0"/>
          <w:marTop w:val="0"/>
          <w:marBottom w:val="0"/>
          <w:divBdr>
            <w:top w:val="none" w:sz="0" w:space="0" w:color="auto"/>
            <w:left w:val="none" w:sz="0" w:space="0" w:color="auto"/>
            <w:bottom w:val="none" w:sz="0" w:space="0" w:color="auto"/>
            <w:right w:val="none" w:sz="0" w:space="0" w:color="auto"/>
          </w:divBdr>
        </w:div>
        <w:div w:id="970669133">
          <w:marLeft w:val="0"/>
          <w:marRight w:val="0"/>
          <w:marTop w:val="0"/>
          <w:marBottom w:val="0"/>
          <w:divBdr>
            <w:top w:val="none" w:sz="0" w:space="0" w:color="auto"/>
            <w:left w:val="none" w:sz="0" w:space="0" w:color="auto"/>
            <w:bottom w:val="none" w:sz="0" w:space="0" w:color="auto"/>
            <w:right w:val="none" w:sz="0" w:space="0" w:color="auto"/>
          </w:divBdr>
        </w:div>
        <w:div w:id="157039810">
          <w:marLeft w:val="0"/>
          <w:marRight w:val="0"/>
          <w:marTop w:val="0"/>
          <w:marBottom w:val="0"/>
          <w:divBdr>
            <w:top w:val="none" w:sz="0" w:space="0" w:color="auto"/>
            <w:left w:val="none" w:sz="0" w:space="0" w:color="auto"/>
            <w:bottom w:val="none" w:sz="0" w:space="0" w:color="auto"/>
            <w:right w:val="none" w:sz="0" w:space="0" w:color="auto"/>
          </w:divBdr>
        </w:div>
        <w:div w:id="2128043178">
          <w:marLeft w:val="0"/>
          <w:marRight w:val="0"/>
          <w:marTop w:val="0"/>
          <w:marBottom w:val="0"/>
          <w:divBdr>
            <w:top w:val="none" w:sz="0" w:space="0" w:color="auto"/>
            <w:left w:val="none" w:sz="0" w:space="0" w:color="auto"/>
            <w:bottom w:val="none" w:sz="0" w:space="0" w:color="auto"/>
            <w:right w:val="none" w:sz="0" w:space="0" w:color="auto"/>
          </w:divBdr>
        </w:div>
        <w:div w:id="2142992671">
          <w:marLeft w:val="0"/>
          <w:marRight w:val="0"/>
          <w:marTop w:val="0"/>
          <w:marBottom w:val="0"/>
          <w:divBdr>
            <w:top w:val="none" w:sz="0" w:space="0" w:color="auto"/>
            <w:left w:val="none" w:sz="0" w:space="0" w:color="auto"/>
            <w:bottom w:val="none" w:sz="0" w:space="0" w:color="auto"/>
            <w:right w:val="none" w:sz="0" w:space="0" w:color="auto"/>
          </w:divBdr>
        </w:div>
        <w:div w:id="262959526">
          <w:marLeft w:val="0"/>
          <w:marRight w:val="0"/>
          <w:marTop w:val="0"/>
          <w:marBottom w:val="0"/>
          <w:divBdr>
            <w:top w:val="none" w:sz="0" w:space="0" w:color="auto"/>
            <w:left w:val="none" w:sz="0" w:space="0" w:color="auto"/>
            <w:bottom w:val="none" w:sz="0" w:space="0" w:color="auto"/>
            <w:right w:val="none" w:sz="0" w:space="0" w:color="auto"/>
          </w:divBdr>
        </w:div>
        <w:div w:id="887373990">
          <w:marLeft w:val="0"/>
          <w:marRight w:val="0"/>
          <w:marTop w:val="0"/>
          <w:marBottom w:val="0"/>
          <w:divBdr>
            <w:top w:val="none" w:sz="0" w:space="0" w:color="auto"/>
            <w:left w:val="none" w:sz="0" w:space="0" w:color="auto"/>
            <w:bottom w:val="none" w:sz="0" w:space="0" w:color="auto"/>
            <w:right w:val="none" w:sz="0" w:space="0" w:color="auto"/>
          </w:divBdr>
        </w:div>
        <w:div w:id="1893926404">
          <w:marLeft w:val="0"/>
          <w:marRight w:val="0"/>
          <w:marTop w:val="0"/>
          <w:marBottom w:val="0"/>
          <w:divBdr>
            <w:top w:val="none" w:sz="0" w:space="0" w:color="auto"/>
            <w:left w:val="none" w:sz="0" w:space="0" w:color="auto"/>
            <w:bottom w:val="none" w:sz="0" w:space="0" w:color="auto"/>
            <w:right w:val="none" w:sz="0" w:space="0" w:color="auto"/>
          </w:divBdr>
        </w:div>
        <w:div w:id="1974943494">
          <w:marLeft w:val="0"/>
          <w:marRight w:val="0"/>
          <w:marTop w:val="0"/>
          <w:marBottom w:val="0"/>
          <w:divBdr>
            <w:top w:val="none" w:sz="0" w:space="0" w:color="auto"/>
            <w:left w:val="none" w:sz="0" w:space="0" w:color="auto"/>
            <w:bottom w:val="none" w:sz="0" w:space="0" w:color="auto"/>
            <w:right w:val="none" w:sz="0" w:space="0" w:color="auto"/>
          </w:divBdr>
        </w:div>
      </w:divsChild>
    </w:div>
    <w:div w:id="1747265094">
      <w:bodyDiv w:val="1"/>
      <w:marLeft w:val="0"/>
      <w:marRight w:val="0"/>
      <w:marTop w:val="0"/>
      <w:marBottom w:val="0"/>
      <w:divBdr>
        <w:top w:val="none" w:sz="0" w:space="0" w:color="auto"/>
        <w:left w:val="none" w:sz="0" w:space="0" w:color="auto"/>
        <w:bottom w:val="none" w:sz="0" w:space="0" w:color="auto"/>
        <w:right w:val="none" w:sz="0" w:space="0" w:color="auto"/>
      </w:divBdr>
      <w:divsChild>
        <w:div w:id="697508350">
          <w:marLeft w:val="0"/>
          <w:marRight w:val="0"/>
          <w:marTop w:val="0"/>
          <w:marBottom w:val="0"/>
          <w:divBdr>
            <w:top w:val="none" w:sz="0" w:space="0" w:color="auto"/>
            <w:left w:val="none" w:sz="0" w:space="0" w:color="auto"/>
            <w:bottom w:val="none" w:sz="0" w:space="0" w:color="auto"/>
            <w:right w:val="none" w:sz="0" w:space="0" w:color="auto"/>
          </w:divBdr>
          <w:divsChild>
            <w:div w:id="1677146623">
              <w:marLeft w:val="0"/>
              <w:marRight w:val="0"/>
              <w:marTop w:val="0"/>
              <w:marBottom w:val="0"/>
              <w:divBdr>
                <w:top w:val="none" w:sz="0" w:space="0" w:color="auto"/>
                <w:left w:val="none" w:sz="0" w:space="0" w:color="auto"/>
                <w:bottom w:val="none" w:sz="0" w:space="0" w:color="auto"/>
                <w:right w:val="none" w:sz="0" w:space="0" w:color="auto"/>
              </w:divBdr>
            </w:div>
            <w:div w:id="191234736">
              <w:marLeft w:val="0"/>
              <w:marRight w:val="0"/>
              <w:marTop w:val="0"/>
              <w:marBottom w:val="0"/>
              <w:divBdr>
                <w:top w:val="none" w:sz="0" w:space="0" w:color="auto"/>
                <w:left w:val="none" w:sz="0" w:space="0" w:color="auto"/>
                <w:bottom w:val="none" w:sz="0" w:space="0" w:color="auto"/>
                <w:right w:val="none" w:sz="0" w:space="0" w:color="auto"/>
              </w:divBdr>
            </w:div>
            <w:div w:id="819230345">
              <w:marLeft w:val="0"/>
              <w:marRight w:val="0"/>
              <w:marTop w:val="0"/>
              <w:marBottom w:val="0"/>
              <w:divBdr>
                <w:top w:val="none" w:sz="0" w:space="0" w:color="auto"/>
                <w:left w:val="none" w:sz="0" w:space="0" w:color="auto"/>
                <w:bottom w:val="none" w:sz="0" w:space="0" w:color="auto"/>
                <w:right w:val="none" w:sz="0" w:space="0" w:color="auto"/>
              </w:divBdr>
            </w:div>
            <w:div w:id="56978468">
              <w:marLeft w:val="0"/>
              <w:marRight w:val="0"/>
              <w:marTop w:val="0"/>
              <w:marBottom w:val="0"/>
              <w:divBdr>
                <w:top w:val="none" w:sz="0" w:space="0" w:color="auto"/>
                <w:left w:val="none" w:sz="0" w:space="0" w:color="auto"/>
                <w:bottom w:val="none" w:sz="0" w:space="0" w:color="auto"/>
                <w:right w:val="none" w:sz="0" w:space="0" w:color="auto"/>
              </w:divBdr>
            </w:div>
            <w:div w:id="2091613824">
              <w:marLeft w:val="0"/>
              <w:marRight w:val="0"/>
              <w:marTop w:val="0"/>
              <w:marBottom w:val="0"/>
              <w:divBdr>
                <w:top w:val="none" w:sz="0" w:space="0" w:color="auto"/>
                <w:left w:val="none" w:sz="0" w:space="0" w:color="auto"/>
                <w:bottom w:val="none" w:sz="0" w:space="0" w:color="auto"/>
                <w:right w:val="none" w:sz="0" w:space="0" w:color="auto"/>
              </w:divBdr>
            </w:div>
            <w:div w:id="285621473">
              <w:marLeft w:val="0"/>
              <w:marRight w:val="0"/>
              <w:marTop w:val="0"/>
              <w:marBottom w:val="0"/>
              <w:divBdr>
                <w:top w:val="none" w:sz="0" w:space="0" w:color="auto"/>
                <w:left w:val="none" w:sz="0" w:space="0" w:color="auto"/>
                <w:bottom w:val="none" w:sz="0" w:space="0" w:color="auto"/>
                <w:right w:val="none" w:sz="0" w:space="0" w:color="auto"/>
              </w:divBdr>
            </w:div>
            <w:div w:id="179702180">
              <w:marLeft w:val="0"/>
              <w:marRight w:val="0"/>
              <w:marTop w:val="0"/>
              <w:marBottom w:val="0"/>
              <w:divBdr>
                <w:top w:val="none" w:sz="0" w:space="0" w:color="auto"/>
                <w:left w:val="none" w:sz="0" w:space="0" w:color="auto"/>
                <w:bottom w:val="none" w:sz="0" w:space="0" w:color="auto"/>
                <w:right w:val="none" w:sz="0" w:space="0" w:color="auto"/>
              </w:divBdr>
            </w:div>
            <w:div w:id="1871260030">
              <w:marLeft w:val="0"/>
              <w:marRight w:val="0"/>
              <w:marTop w:val="0"/>
              <w:marBottom w:val="0"/>
              <w:divBdr>
                <w:top w:val="none" w:sz="0" w:space="0" w:color="auto"/>
                <w:left w:val="none" w:sz="0" w:space="0" w:color="auto"/>
                <w:bottom w:val="none" w:sz="0" w:space="0" w:color="auto"/>
                <w:right w:val="none" w:sz="0" w:space="0" w:color="auto"/>
              </w:divBdr>
            </w:div>
            <w:div w:id="1252356332">
              <w:marLeft w:val="0"/>
              <w:marRight w:val="0"/>
              <w:marTop w:val="0"/>
              <w:marBottom w:val="0"/>
              <w:divBdr>
                <w:top w:val="none" w:sz="0" w:space="0" w:color="auto"/>
                <w:left w:val="none" w:sz="0" w:space="0" w:color="auto"/>
                <w:bottom w:val="none" w:sz="0" w:space="0" w:color="auto"/>
                <w:right w:val="none" w:sz="0" w:space="0" w:color="auto"/>
              </w:divBdr>
            </w:div>
          </w:divsChild>
        </w:div>
        <w:div w:id="1288128002">
          <w:marLeft w:val="0"/>
          <w:marRight w:val="0"/>
          <w:marTop w:val="0"/>
          <w:marBottom w:val="0"/>
          <w:divBdr>
            <w:top w:val="none" w:sz="0" w:space="0" w:color="auto"/>
            <w:left w:val="none" w:sz="0" w:space="0" w:color="auto"/>
            <w:bottom w:val="none" w:sz="0" w:space="0" w:color="auto"/>
            <w:right w:val="none" w:sz="0" w:space="0" w:color="auto"/>
          </w:divBdr>
          <w:divsChild>
            <w:div w:id="366444284">
              <w:marLeft w:val="0"/>
              <w:marRight w:val="0"/>
              <w:marTop w:val="0"/>
              <w:marBottom w:val="0"/>
              <w:divBdr>
                <w:top w:val="none" w:sz="0" w:space="0" w:color="auto"/>
                <w:left w:val="none" w:sz="0" w:space="0" w:color="auto"/>
                <w:bottom w:val="none" w:sz="0" w:space="0" w:color="auto"/>
                <w:right w:val="none" w:sz="0" w:space="0" w:color="auto"/>
              </w:divBdr>
            </w:div>
            <w:div w:id="878198811">
              <w:marLeft w:val="0"/>
              <w:marRight w:val="0"/>
              <w:marTop w:val="0"/>
              <w:marBottom w:val="0"/>
              <w:divBdr>
                <w:top w:val="none" w:sz="0" w:space="0" w:color="auto"/>
                <w:left w:val="none" w:sz="0" w:space="0" w:color="auto"/>
                <w:bottom w:val="none" w:sz="0" w:space="0" w:color="auto"/>
                <w:right w:val="none" w:sz="0" w:space="0" w:color="auto"/>
              </w:divBdr>
            </w:div>
            <w:div w:id="61562965">
              <w:marLeft w:val="0"/>
              <w:marRight w:val="0"/>
              <w:marTop w:val="0"/>
              <w:marBottom w:val="0"/>
              <w:divBdr>
                <w:top w:val="none" w:sz="0" w:space="0" w:color="auto"/>
                <w:left w:val="none" w:sz="0" w:space="0" w:color="auto"/>
                <w:bottom w:val="none" w:sz="0" w:space="0" w:color="auto"/>
                <w:right w:val="none" w:sz="0" w:space="0" w:color="auto"/>
              </w:divBdr>
            </w:div>
            <w:div w:id="1473324878">
              <w:marLeft w:val="0"/>
              <w:marRight w:val="0"/>
              <w:marTop w:val="0"/>
              <w:marBottom w:val="0"/>
              <w:divBdr>
                <w:top w:val="none" w:sz="0" w:space="0" w:color="auto"/>
                <w:left w:val="none" w:sz="0" w:space="0" w:color="auto"/>
                <w:bottom w:val="none" w:sz="0" w:space="0" w:color="auto"/>
                <w:right w:val="none" w:sz="0" w:space="0" w:color="auto"/>
              </w:divBdr>
            </w:div>
            <w:div w:id="202719210">
              <w:marLeft w:val="0"/>
              <w:marRight w:val="0"/>
              <w:marTop w:val="0"/>
              <w:marBottom w:val="0"/>
              <w:divBdr>
                <w:top w:val="none" w:sz="0" w:space="0" w:color="auto"/>
                <w:left w:val="none" w:sz="0" w:space="0" w:color="auto"/>
                <w:bottom w:val="none" w:sz="0" w:space="0" w:color="auto"/>
                <w:right w:val="none" w:sz="0" w:space="0" w:color="auto"/>
              </w:divBdr>
            </w:div>
            <w:div w:id="1956328623">
              <w:marLeft w:val="0"/>
              <w:marRight w:val="0"/>
              <w:marTop w:val="0"/>
              <w:marBottom w:val="0"/>
              <w:divBdr>
                <w:top w:val="none" w:sz="0" w:space="0" w:color="auto"/>
                <w:left w:val="none" w:sz="0" w:space="0" w:color="auto"/>
                <w:bottom w:val="none" w:sz="0" w:space="0" w:color="auto"/>
                <w:right w:val="none" w:sz="0" w:space="0" w:color="auto"/>
              </w:divBdr>
            </w:div>
            <w:div w:id="1817263117">
              <w:marLeft w:val="0"/>
              <w:marRight w:val="0"/>
              <w:marTop w:val="0"/>
              <w:marBottom w:val="0"/>
              <w:divBdr>
                <w:top w:val="none" w:sz="0" w:space="0" w:color="auto"/>
                <w:left w:val="none" w:sz="0" w:space="0" w:color="auto"/>
                <w:bottom w:val="none" w:sz="0" w:space="0" w:color="auto"/>
                <w:right w:val="none" w:sz="0" w:space="0" w:color="auto"/>
              </w:divBdr>
            </w:div>
            <w:div w:id="1171291423">
              <w:marLeft w:val="0"/>
              <w:marRight w:val="0"/>
              <w:marTop w:val="0"/>
              <w:marBottom w:val="0"/>
              <w:divBdr>
                <w:top w:val="none" w:sz="0" w:space="0" w:color="auto"/>
                <w:left w:val="none" w:sz="0" w:space="0" w:color="auto"/>
                <w:bottom w:val="none" w:sz="0" w:space="0" w:color="auto"/>
                <w:right w:val="none" w:sz="0" w:space="0" w:color="auto"/>
              </w:divBdr>
            </w:div>
            <w:div w:id="700471165">
              <w:marLeft w:val="0"/>
              <w:marRight w:val="0"/>
              <w:marTop w:val="0"/>
              <w:marBottom w:val="0"/>
              <w:divBdr>
                <w:top w:val="none" w:sz="0" w:space="0" w:color="auto"/>
                <w:left w:val="none" w:sz="0" w:space="0" w:color="auto"/>
                <w:bottom w:val="none" w:sz="0" w:space="0" w:color="auto"/>
                <w:right w:val="none" w:sz="0" w:space="0" w:color="auto"/>
              </w:divBdr>
            </w:div>
            <w:div w:id="1738085501">
              <w:marLeft w:val="0"/>
              <w:marRight w:val="0"/>
              <w:marTop w:val="0"/>
              <w:marBottom w:val="0"/>
              <w:divBdr>
                <w:top w:val="none" w:sz="0" w:space="0" w:color="auto"/>
                <w:left w:val="none" w:sz="0" w:space="0" w:color="auto"/>
                <w:bottom w:val="none" w:sz="0" w:space="0" w:color="auto"/>
                <w:right w:val="none" w:sz="0" w:space="0" w:color="auto"/>
              </w:divBdr>
            </w:div>
            <w:div w:id="1267540917">
              <w:marLeft w:val="0"/>
              <w:marRight w:val="0"/>
              <w:marTop w:val="0"/>
              <w:marBottom w:val="0"/>
              <w:divBdr>
                <w:top w:val="none" w:sz="0" w:space="0" w:color="auto"/>
                <w:left w:val="none" w:sz="0" w:space="0" w:color="auto"/>
                <w:bottom w:val="none" w:sz="0" w:space="0" w:color="auto"/>
                <w:right w:val="none" w:sz="0" w:space="0" w:color="auto"/>
              </w:divBdr>
            </w:div>
            <w:div w:id="864100254">
              <w:marLeft w:val="0"/>
              <w:marRight w:val="0"/>
              <w:marTop w:val="0"/>
              <w:marBottom w:val="0"/>
              <w:divBdr>
                <w:top w:val="none" w:sz="0" w:space="0" w:color="auto"/>
                <w:left w:val="none" w:sz="0" w:space="0" w:color="auto"/>
                <w:bottom w:val="none" w:sz="0" w:space="0" w:color="auto"/>
                <w:right w:val="none" w:sz="0" w:space="0" w:color="auto"/>
              </w:divBdr>
            </w:div>
            <w:div w:id="587271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656369">
      <w:bodyDiv w:val="1"/>
      <w:marLeft w:val="0"/>
      <w:marRight w:val="0"/>
      <w:marTop w:val="0"/>
      <w:marBottom w:val="0"/>
      <w:divBdr>
        <w:top w:val="none" w:sz="0" w:space="0" w:color="auto"/>
        <w:left w:val="none" w:sz="0" w:space="0" w:color="auto"/>
        <w:bottom w:val="none" w:sz="0" w:space="0" w:color="auto"/>
        <w:right w:val="none" w:sz="0" w:space="0" w:color="auto"/>
      </w:divBdr>
      <w:divsChild>
        <w:div w:id="1476987731">
          <w:marLeft w:val="0"/>
          <w:marRight w:val="0"/>
          <w:marTop w:val="0"/>
          <w:marBottom w:val="0"/>
          <w:divBdr>
            <w:top w:val="none" w:sz="0" w:space="0" w:color="auto"/>
            <w:left w:val="none" w:sz="0" w:space="0" w:color="auto"/>
            <w:bottom w:val="none" w:sz="0" w:space="0" w:color="auto"/>
            <w:right w:val="none" w:sz="0" w:space="0" w:color="auto"/>
          </w:divBdr>
        </w:div>
        <w:div w:id="221984037">
          <w:marLeft w:val="0"/>
          <w:marRight w:val="0"/>
          <w:marTop w:val="0"/>
          <w:marBottom w:val="0"/>
          <w:divBdr>
            <w:top w:val="none" w:sz="0" w:space="0" w:color="auto"/>
            <w:left w:val="none" w:sz="0" w:space="0" w:color="auto"/>
            <w:bottom w:val="none" w:sz="0" w:space="0" w:color="auto"/>
            <w:right w:val="none" w:sz="0" w:space="0" w:color="auto"/>
          </w:divBdr>
        </w:div>
        <w:div w:id="1837189722">
          <w:marLeft w:val="0"/>
          <w:marRight w:val="0"/>
          <w:marTop w:val="0"/>
          <w:marBottom w:val="0"/>
          <w:divBdr>
            <w:top w:val="none" w:sz="0" w:space="0" w:color="auto"/>
            <w:left w:val="none" w:sz="0" w:space="0" w:color="auto"/>
            <w:bottom w:val="none" w:sz="0" w:space="0" w:color="auto"/>
            <w:right w:val="none" w:sz="0" w:space="0" w:color="auto"/>
          </w:divBdr>
        </w:div>
        <w:div w:id="1873229232">
          <w:marLeft w:val="0"/>
          <w:marRight w:val="0"/>
          <w:marTop w:val="0"/>
          <w:marBottom w:val="0"/>
          <w:divBdr>
            <w:top w:val="none" w:sz="0" w:space="0" w:color="auto"/>
            <w:left w:val="none" w:sz="0" w:space="0" w:color="auto"/>
            <w:bottom w:val="none" w:sz="0" w:space="0" w:color="auto"/>
            <w:right w:val="none" w:sz="0" w:space="0" w:color="auto"/>
          </w:divBdr>
        </w:div>
        <w:div w:id="788744733">
          <w:marLeft w:val="0"/>
          <w:marRight w:val="0"/>
          <w:marTop w:val="0"/>
          <w:marBottom w:val="0"/>
          <w:divBdr>
            <w:top w:val="none" w:sz="0" w:space="0" w:color="auto"/>
            <w:left w:val="none" w:sz="0" w:space="0" w:color="auto"/>
            <w:bottom w:val="none" w:sz="0" w:space="0" w:color="auto"/>
            <w:right w:val="none" w:sz="0" w:space="0" w:color="auto"/>
          </w:divBdr>
        </w:div>
        <w:div w:id="1452548801">
          <w:marLeft w:val="0"/>
          <w:marRight w:val="0"/>
          <w:marTop w:val="0"/>
          <w:marBottom w:val="0"/>
          <w:divBdr>
            <w:top w:val="none" w:sz="0" w:space="0" w:color="auto"/>
            <w:left w:val="none" w:sz="0" w:space="0" w:color="auto"/>
            <w:bottom w:val="none" w:sz="0" w:space="0" w:color="auto"/>
            <w:right w:val="none" w:sz="0" w:space="0" w:color="auto"/>
          </w:divBdr>
        </w:div>
        <w:div w:id="1760760603">
          <w:marLeft w:val="0"/>
          <w:marRight w:val="0"/>
          <w:marTop w:val="0"/>
          <w:marBottom w:val="0"/>
          <w:divBdr>
            <w:top w:val="none" w:sz="0" w:space="0" w:color="auto"/>
            <w:left w:val="none" w:sz="0" w:space="0" w:color="auto"/>
            <w:bottom w:val="none" w:sz="0" w:space="0" w:color="auto"/>
            <w:right w:val="none" w:sz="0" w:space="0" w:color="auto"/>
          </w:divBdr>
        </w:div>
        <w:div w:id="2099907117">
          <w:marLeft w:val="0"/>
          <w:marRight w:val="0"/>
          <w:marTop w:val="0"/>
          <w:marBottom w:val="0"/>
          <w:divBdr>
            <w:top w:val="none" w:sz="0" w:space="0" w:color="auto"/>
            <w:left w:val="none" w:sz="0" w:space="0" w:color="auto"/>
            <w:bottom w:val="none" w:sz="0" w:space="0" w:color="auto"/>
            <w:right w:val="none" w:sz="0" w:space="0" w:color="auto"/>
          </w:divBdr>
        </w:div>
      </w:divsChild>
    </w:div>
    <w:div w:id="1871794289">
      <w:bodyDiv w:val="1"/>
      <w:marLeft w:val="0"/>
      <w:marRight w:val="0"/>
      <w:marTop w:val="0"/>
      <w:marBottom w:val="0"/>
      <w:divBdr>
        <w:top w:val="none" w:sz="0" w:space="0" w:color="auto"/>
        <w:left w:val="none" w:sz="0" w:space="0" w:color="auto"/>
        <w:bottom w:val="none" w:sz="0" w:space="0" w:color="auto"/>
        <w:right w:val="none" w:sz="0" w:space="0" w:color="auto"/>
      </w:divBdr>
    </w:div>
    <w:div w:id="1946500067">
      <w:bodyDiv w:val="1"/>
      <w:marLeft w:val="0"/>
      <w:marRight w:val="0"/>
      <w:marTop w:val="0"/>
      <w:marBottom w:val="0"/>
      <w:divBdr>
        <w:top w:val="none" w:sz="0" w:space="0" w:color="auto"/>
        <w:left w:val="none" w:sz="0" w:space="0" w:color="auto"/>
        <w:bottom w:val="none" w:sz="0" w:space="0" w:color="auto"/>
        <w:right w:val="none" w:sz="0" w:space="0" w:color="auto"/>
      </w:divBdr>
      <w:divsChild>
        <w:div w:id="2043627029">
          <w:marLeft w:val="0"/>
          <w:marRight w:val="0"/>
          <w:marTop w:val="0"/>
          <w:marBottom w:val="0"/>
          <w:divBdr>
            <w:top w:val="none" w:sz="0" w:space="0" w:color="auto"/>
            <w:left w:val="none" w:sz="0" w:space="0" w:color="auto"/>
            <w:bottom w:val="none" w:sz="0" w:space="0" w:color="auto"/>
            <w:right w:val="none" w:sz="0" w:space="0" w:color="auto"/>
          </w:divBdr>
          <w:divsChild>
            <w:div w:id="1808007987">
              <w:marLeft w:val="0"/>
              <w:marRight w:val="0"/>
              <w:marTop w:val="0"/>
              <w:marBottom w:val="0"/>
              <w:divBdr>
                <w:top w:val="none" w:sz="0" w:space="0" w:color="auto"/>
                <w:left w:val="none" w:sz="0" w:space="0" w:color="auto"/>
                <w:bottom w:val="none" w:sz="0" w:space="0" w:color="auto"/>
                <w:right w:val="none" w:sz="0" w:space="0" w:color="auto"/>
              </w:divBdr>
            </w:div>
            <w:div w:id="1264337006">
              <w:marLeft w:val="0"/>
              <w:marRight w:val="0"/>
              <w:marTop w:val="0"/>
              <w:marBottom w:val="0"/>
              <w:divBdr>
                <w:top w:val="none" w:sz="0" w:space="0" w:color="auto"/>
                <w:left w:val="none" w:sz="0" w:space="0" w:color="auto"/>
                <w:bottom w:val="none" w:sz="0" w:space="0" w:color="auto"/>
                <w:right w:val="none" w:sz="0" w:space="0" w:color="auto"/>
              </w:divBdr>
            </w:div>
            <w:div w:id="1375232548">
              <w:marLeft w:val="0"/>
              <w:marRight w:val="0"/>
              <w:marTop w:val="0"/>
              <w:marBottom w:val="0"/>
              <w:divBdr>
                <w:top w:val="none" w:sz="0" w:space="0" w:color="auto"/>
                <w:left w:val="none" w:sz="0" w:space="0" w:color="auto"/>
                <w:bottom w:val="none" w:sz="0" w:space="0" w:color="auto"/>
                <w:right w:val="none" w:sz="0" w:space="0" w:color="auto"/>
              </w:divBdr>
            </w:div>
            <w:div w:id="816998737">
              <w:marLeft w:val="0"/>
              <w:marRight w:val="0"/>
              <w:marTop w:val="0"/>
              <w:marBottom w:val="0"/>
              <w:divBdr>
                <w:top w:val="none" w:sz="0" w:space="0" w:color="auto"/>
                <w:left w:val="none" w:sz="0" w:space="0" w:color="auto"/>
                <w:bottom w:val="none" w:sz="0" w:space="0" w:color="auto"/>
                <w:right w:val="none" w:sz="0" w:space="0" w:color="auto"/>
              </w:divBdr>
            </w:div>
            <w:div w:id="1624723859">
              <w:marLeft w:val="0"/>
              <w:marRight w:val="0"/>
              <w:marTop w:val="0"/>
              <w:marBottom w:val="0"/>
              <w:divBdr>
                <w:top w:val="none" w:sz="0" w:space="0" w:color="auto"/>
                <w:left w:val="none" w:sz="0" w:space="0" w:color="auto"/>
                <w:bottom w:val="none" w:sz="0" w:space="0" w:color="auto"/>
                <w:right w:val="none" w:sz="0" w:space="0" w:color="auto"/>
              </w:divBdr>
            </w:div>
            <w:div w:id="44450636">
              <w:marLeft w:val="0"/>
              <w:marRight w:val="0"/>
              <w:marTop w:val="0"/>
              <w:marBottom w:val="0"/>
              <w:divBdr>
                <w:top w:val="none" w:sz="0" w:space="0" w:color="auto"/>
                <w:left w:val="none" w:sz="0" w:space="0" w:color="auto"/>
                <w:bottom w:val="none" w:sz="0" w:space="0" w:color="auto"/>
                <w:right w:val="none" w:sz="0" w:space="0" w:color="auto"/>
              </w:divBdr>
            </w:div>
            <w:div w:id="1387754687">
              <w:marLeft w:val="0"/>
              <w:marRight w:val="0"/>
              <w:marTop w:val="0"/>
              <w:marBottom w:val="0"/>
              <w:divBdr>
                <w:top w:val="none" w:sz="0" w:space="0" w:color="auto"/>
                <w:left w:val="none" w:sz="0" w:space="0" w:color="auto"/>
                <w:bottom w:val="none" w:sz="0" w:space="0" w:color="auto"/>
                <w:right w:val="none" w:sz="0" w:space="0" w:color="auto"/>
              </w:divBdr>
            </w:div>
            <w:div w:id="1837769677">
              <w:marLeft w:val="0"/>
              <w:marRight w:val="0"/>
              <w:marTop w:val="0"/>
              <w:marBottom w:val="0"/>
              <w:divBdr>
                <w:top w:val="none" w:sz="0" w:space="0" w:color="auto"/>
                <w:left w:val="none" w:sz="0" w:space="0" w:color="auto"/>
                <w:bottom w:val="none" w:sz="0" w:space="0" w:color="auto"/>
                <w:right w:val="none" w:sz="0" w:space="0" w:color="auto"/>
              </w:divBdr>
            </w:div>
            <w:div w:id="2139369415">
              <w:marLeft w:val="0"/>
              <w:marRight w:val="0"/>
              <w:marTop w:val="0"/>
              <w:marBottom w:val="0"/>
              <w:divBdr>
                <w:top w:val="none" w:sz="0" w:space="0" w:color="auto"/>
                <w:left w:val="none" w:sz="0" w:space="0" w:color="auto"/>
                <w:bottom w:val="none" w:sz="0" w:space="0" w:color="auto"/>
                <w:right w:val="none" w:sz="0" w:space="0" w:color="auto"/>
              </w:divBdr>
            </w:div>
            <w:div w:id="223416035">
              <w:marLeft w:val="0"/>
              <w:marRight w:val="0"/>
              <w:marTop w:val="0"/>
              <w:marBottom w:val="0"/>
              <w:divBdr>
                <w:top w:val="none" w:sz="0" w:space="0" w:color="auto"/>
                <w:left w:val="none" w:sz="0" w:space="0" w:color="auto"/>
                <w:bottom w:val="none" w:sz="0" w:space="0" w:color="auto"/>
                <w:right w:val="none" w:sz="0" w:space="0" w:color="auto"/>
              </w:divBdr>
            </w:div>
            <w:div w:id="916594304">
              <w:marLeft w:val="0"/>
              <w:marRight w:val="0"/>
              <w:marTop w:val="0"/>
              <w:marBottom w:val="0"/>
              <w:divBdr>
                <w:top w:val="none" w:sz="0" w:space="0" w:color="auto"/>
                <w:left w:val="none" w:sz="0" w:space="0" w:color="auto"/>
                <w:bottom w:val="none" w:sz="0" w:space="0" w:color="auto"/>
                <w:right w:val="none" w:sz="0" w:space="0" w:color="auto"/>
              </w:divBdr>
            </w:div>
            <w:div w:id="702249175">
              <w:marLeft w:val="0"/>
              <w:marRight w:val="0"/>
              <w:marTop w:val="0"/>
              <w:marBottom w:val="0"/>
              <w:divBdr>
                <w:top w:val="none" w:sz="0" w:space="0" w:color="auto"/>
                <w:left w:val="none" w:sz="0" w:space="0" w:color="auto"/>
                <w:bottom w:val="none" w:sz="0" w:space="0" w:color="auto"/>
                <w:right w:val="none" w:sz="0" w:space="0" w:color="auto"/>
              </w:divBdr>
            </w:div>
            <w:div w:id="2022316383">
              <w:marLeft w:val="0"/>
              <w:marRight w:val="0"/>
              <w:marTop w:val="0"/>
              <w:marBottom w:val="0"/>
              <w:divBdr>
                <w:top w:val="none" w:sz="0" w:space="0" w:color="auto"/>
                <w:left w:val="none" w:sz="0" w:space="0" w:color="auto"/>
                <w:bottom w:val="none" w:sz="0" w:space="0" w:color="auto"/>
                <w:right w:val="none" w:sz="0" w:space="0" w:color="auto"/>
              </w:divBdr>
            </w:div>
            <w:div w:id="1548058586">
              <w:marLeft w:val="0"/>
              <w:marRight w:val="0"/>
              <w:marTop w:val="0"/>
              <w:marBottom w:val="0"/>
              <w:divBdr>
                <w:top w:val="none" w:sz="0" w:space="0" w:color="auto"/>
                <w:left w:val="none" w:sz="0" w:space="0" w:color="auto"/>
                <w:bottom w:val="none" w:sz="0" w:space="0" w:color="auto"/>
                <w:right w:val="none" w:sz="0" w:space="0" w:color="auto"/>
              </w:divBdr>
            </w:div>
            <w:div w:id="861554416">
              <w:marLeft w:val="0"/>
              <w:marRight w:val="0"/>
              <w:marTop w:val="0"/>
              <w:marBottom w:val="0"/>
              <w:divBdr>
                <w:top w:val="none" w:sz="0" w:space="0" w:color="auto"/>
                <w:left w:val="none" w:sz="0" w:space="0" w:color="auto"/>
                <w:bottom w:val="none" w:sz="0" w:space="0" w:color="auto"/>
                <w:right w:val="none" w:sz="0" w:space="0" w:color="auto"/>
              </w:divBdr>
            </w:div>
            <w:div w:id="877936300">
              <w:marLeft w:val="0"/>
              <w:marRight w:val="0"/>
              <w:marTop w:val="0"/>
              <w:marBottom w:val="0"/>
              <w:divBdr>
                <w:top w:val="none" w:sz="0" w:space="0" w:color="auto"/>
                <w:left w:val="none" w:sz="0" w:space="0" w:color="auto"/>
                <w:bottom w:val="none" w:sz="0" w:space="0" w:color="auto"/>
                <w:right w:val="none" w:sz="0" w:space="0" w:color="auto"/>
              </w:divBdr>
            </w:div>
            <w:div w:id="1485505573">
              <w:marLeft w:val="0"/>
              <w:marRight w:val="0"/>
              <w:marTop w:val="0"/>
              <w:marBottom w:val="0"/>
              <w:divBdr>
                <w:top w:val="none" w:sz="0" w:space="0" w:color="auto"/>
                <w:left w:val="none" w:sz="0" w:space="0" w:color="auto"/>
                <w:bottom w:val="none" w:sz="0" w:space="0" w:color="auto"/>
                <w:right w:val="none" w:sz="0" w:space="0" w:color="auto"/>
              </w:divBdr>
            </w:div>
            <w:div w:id="349989214">
              <w:marLeft w:val="0"/>
              <w:marRight w:val="0"/>
              <w:marTop w:val="0"/>
              <w:marBottom w:val="0"/>
              <w:divBdr>
                <w:top w:val="none" w:sz="0" w:space="0" w:color="auto"/>
                <w:left w:val="none" w:sz="0" w:space="0" w:color="auto"/>
                <w:bottom w:val="none" w:sz="0" w:space="0" w:color="auto"/>
                <w:right w:val="none" w:sz="0" w:space="0" w:color="auto"/>
              </w:divBdr>
            </w:div>
            <w:div w:id="1716737196">
              <w:marLeft w:val="0"/>
              <w:marRight w:val="0"/>
              <w:marTop w:val="0"/>
              <w:marBottom w:val="0"/>
              <w:divBdr>
                <w:top w:val="none" w:sz="0" w:space="0" w:color="auto"/>
                <w:left w:val="none" w:sz="0" w:space="0" w:color="auto"/>
                <w:bottom w:val="none" w:sz="0" w:space="0" w:color="auto"/>
                <w:right w:val="none" w:sz="0" w:space="0" w:color="auto"/>
              </w:divBdr>
            </w:div>
          </w:divsChild>
        </w:div>
        <w:div w:id="1876843842">
          <w:marLeft w:val="0"/>
          <w:marRight w:val="0"/>
          <w:marTop w:val="0"/>
          <w:marBottom w:val="0"/>
          <w:divBdr>
            <w:top w:val="none" w:sz="0" w:space="0" w:color="auto"/>
            <w:left w:val="none" w:sz="0" w:space="0" w:color="auto"/>
            <w:bottom w:val="none" w:sz="0" w:space="0" w:color="auto"/>
            <w:right w:val="none" w:sz="0" w:space="0" w:color="auto"/>
          </w:divBdr>
          <w:divsChild>
            <w:div w:id="622351560">
              <w:marLeft w:val="0"/>
              <w:marRight w:val="0"/>
              <w:marTop w:val="0"/>
              <w:marBottom w:val="0"/>
              <w:divBdr>
                <w:top w:val="none" w:sz="0" w:space="0" w:color="auto"/>
                <w:left w:val="none" w:sz="0" w:space="0" w:color="auto"/>
                <w:bottom w:val="none" w:sz="0" w:space="0" w:color="auto"/>
                <w:right w:val="none" w:sz="0" w:space="0" w:color="auto"/>
              </w:divBdr>
            </w:div>
            <w:div w:id="426853272">
              <w:marLeft w:val="0"/>
              <w:marRight w:val="0"/>
              <w:marTop w:val="0"/>
              <w:marBottom w:val="0"/>
              <w:divBdr>
                <w:top w:val="none" w:sz="0" w:space="0" w:color="auto"/>
                <w:left w:val="none" w:sz="0" w:space="0" w:color="auto"/>
                <w:bottom w:val="none" w:sz="0" w:space="0" w:color="auto"/>
                <w:right w:val="none" w:sz="0" w:space="0" w:color="auto"/>
              </w:divBdr>
            </w:div>
            <w:div w:id="1204753635">
              <w:marLeft w:val="0"/>
              <w:marRight w:val="0"/>
              <w:marTop w:val="0"/>
              <w:marBottom w:val="0"/>
              <w:divBdr>
                <w:top w:val="none" w:sz="0" w:space="0" w:color="auto"/>
                <w:left w:val="none" w:sz="0" w:space="0" w:color="auto"/>
                <w:bottom w:val="none" w:sz="0" w:space="0" w:color="auto"/>
                <w:right w:val="none" w:sz="0" w:space="0" w:color="auto"/>
              </w:divBdr>
            </w:div>
            <w:div w:id="1724253002">
              <w:marLeft w:val="0"/>
              <w:marRight w:val="0"/>
              <w:marTop w:val="0"/>
              <w:marBottom w:val="0"/>
              <w:divBdr>
                <w:top w:val="none" w:sz="0" w:space="0" w:color="auto"/>
                <w:left w:val="none" w:sz="0" w:space="0" w:color="auto"/>
                <w:bottom w:val="none" w:sz="0" w:space="0" w:color="auto"/>
                <w:right w:val="none" w:sz="0" w:space="0" w:color="auto"/>
              </w:divBdr>
            </w:div>
            <w:div w:id="772673886">
              <w:marLeft w:val="0"/>
              <w:marRight w:val="0"/>
              <w:marTop w:val="0"/>
              <w:marBottom w:val="0"/>
              <w:divBdr>
                <w:top w:val="none" w:sz="0" w:space="0" w:color="auto"/>
                <w:left w:val="none" w:sz="0" w:space="0" w:color="auto"/>
                <w:bottom w:val="none" w:sz="0" w:space="0" w:color="auto"/>
                <w:right w:val="none" w:sz="0" w:space="0" w:color="auto"/>
              </w:divBdr>
            </w:div>
            <w:div w:id="1208181361">
              <w:marLeft w:val="0"/>
              <w:marRight w:val="0"/>
              <w:marTop w:val="0"/>
              <w:marBottom w:val="0"/>
              <w:divBdr>
                <w:top w:val="none" w:sz="0" w:space="0" w:color="auto"/>
                <w:left w:val="none" w:sz="0" w:space="0" w:color="auto"/>
                <w:bottom w:val="none" w:sz="0" w:space="0" w:color="auto"/>
                <w:right w:val="none" w:sz="0" w:space="0" w:color="auto"/>
              </w:divBdr>
            </w:div>
            <w:div w:id="1022777059">
              <w:marLeft w:val="0"/>
              <w:marRight w:val="0"/>
              <w:marTop w:val="0"/>
              <w:marBottom w:val="0"/>
              <w:divBdr>
                <w:top w:val="none" w:sz="0" w:space="0" w:color="auto"/>
                <w:left w:val="none" w:sz="0" w:space="0" w:color="auto"/>
                <w:bottom w:val="none" w:sz="0" w:space="0" w:color="auto"/>
                <w:right w:val="none" w:sz="0" w:space="0" w:color="auto"/>
              </w:divBdr>
            </w:div>
            <w:div w:id="2001807196">
              <w:marLeft w:val="0"/>
              <w:marRight w:val="0"/>
              <w:marTop w:val="0"/>
              <w:marBottom w:val="0"/>
              <w:divBdr>
                <w:top w:val="none" w:sz="0" w:space="0" w:color="auto"/>
                <w:left w:val="none" w:sz="0" w:space="0" w:color="auto"/>
                <w:bottom w:val="none" w:sz="0" w:space="0" w:color="auto"/>
                <w:right w:val="none" w:sz="0" w:space="0" w:color="auto"/>
              </w:divBdr>
            </w:div>
            <w:div w:id="404034291">
              <w:marLeft w:val="0"/>
              <w:marRight w:val="0"/>
              <w:marTop w:val="0"/>
              <w:marBottom w:val="0"/>
              <w:divBdr>
                <w:top w:val="none" w:sz="0" w:space="0" w:color="auto"/>
                <w:left w:val="none" w:sz="0" w:space="0" w:color="auto"/>
                <w:bottom w:val="none" w:sz="0" w:space="0" w:color="auto"/>
                <w:right w:val="none" w:sz="0" w:space="0" w:color="auto"/>
              </w:divBdr>
            </w:div>
            <w:div w:id="152454887">
              <w:marLeft w:val="0"/>
              <w:marRight w:val="0"/>
              <w:marTop w:val="0"/>
              <w:marBottom w:val="0"/>
              <w:divBdr>
                <w:top w:val="none" w:sz="0" w:space="0" w:color="auto"/>
                <w:left w:val="none" w:sz="0" w:space="0" w:color="auto"/>
                <w:bottom w:val="none" w:sz="0" w:space="0" w:color="auto"/>
                <w:right w:val="none" w:sz="0" w:space="0" w:color="auto"/>
              </w:divBdr>
            </w:div>
            <w:div w:id="521823729">
              <w:marLeft w:val="0"/>
              <w:marRight w:val="0"/>
              <w:marTop w:val="0"/>
              <w:marBottom w:val="0"/>
              <w:divBdr>
                <w:top w:val="none" w:sz="0" w:space="0" w:color="auto"/>
                <w:left w:val="none" w:sz="0" w:space="0" w:color="auto"/>
                <w:bottom w:val="none" w:sz="0" w:space="0" w:color="auto"/>
                <w:right w:val="none" w:sz="0" w:space="0" w:color="auto"/>
              </w:divBdr>
            </w:div>
            <w:div w:id="1911765517">
              <w:marLeft w:val="0"/>
              <w:marRight w:val="0"/>
              <w:marTop w:val="0"/>
              <w:marBottom w:val="0"/>
              <w:divBdr>
                <w:top w:val="none" w:sz="0" w:space="0" w:color="auto"/>
                <w:left w:val="none" w:sz="0" w:space="0" w:color="auto"/>
                <w:bottom w:val="none" w:sz="0" w:space="0" w:color="auto"/>
                <w:right w:val="none" w:sz="0" w:space="0" w:color="auto"/>
              </w:divBdr>
            </w:div>
            <w:div w:id="840318393">
              <w:marLeft w:val="0"/>
              <w:marRight w:val="0"/>
              <w:marTop w:val="0"/>
              <w:marBottom w:val="0"/>
              <w:divBdr>
                <w:top w:val="none" w:sz="0" w:space="0" w:color="auto"/>
                <w:left w:val="none" w:sz="0" w:space="0" w:color="auto"/>
                <w:bottom w:val="none" w:sz="0" w:space="0" w:color="auto"/>
                <w:right w:val="none" w:sz="0" w:space="0" w:color="auto"/>
              </w:divBdr>
            </w:div>
            <w:div w:id="130366485">
              <w:marLeft w:val="0"/>
              <w:marRight w:val="0"/>
              <w:marTop w:val="0"/>
              <w:marBottom w:val="0"/>
              <w:divBdr>
                <w:top w:val="none" w:sz="0" w:space="0" w:color="auto"/>
                <w:left w:val="none" w:sz="0" w:space="0" w:color="auto"/>
                <w:bottom w:val="none" w:sz="0" w:space="0" w:color="auto"/>
                <w:right w:val="none" w:sz="0" w:space="0" w:color="auto"/>
              </w:divBdr>
            </w:div>
            <w:div w:id="1723139456">
              <w:marLeft w:val="0"/>
              <w:marRight w:val="0"/>
              <w:marTop w:val="0"/>
              <w:marBottom w:val="0"/>
              <w:divBdr>
                <w:top w:val="none" w:sz="0" w:space="0" w:color="auto"/>
                <w:left w:val="none" w:sz="0" w:space="0" w:color="auto"/>
                <w:bottom w:val="none" w:sz="0" w:space="0" w:color="auto"/>
                <w:right w:val="none" w:sz="0" w:space="0" w:color="auto"/>
              </w:divBdr>
            </w:div>
            <w:div w:id="2008941901">
              <w:marLeft w:val="0"/>
              <w:marRight w:val="0"/>
              <w:marTop w:val="0"/>
              <w:marBottom w:val="0"/>
              <w:divBdr>
                <w:top w:val="none" w:sz="0" w:space="0" w:color="auto"/>
                <w:left w:val="none" w:sz="0" w:space="0" w:color="auto"/>
                <w:bottom w:val="none" w:sz="0" w:space="0" w:color="auto"/>
                <w:right w:val="none" w:sz="0" w:space="0" w:color="auto"/>
              </w:divBdr>
            </w:div>
            <w:div w:id="1910841555">
              <w:marLeft w:val="0"/>
              <w:marRight w:val="0"/>
              <w:marTop w:val="0"/>
              <w:marBottom w:val="0"/>
              <w:divBdr>
                <w:top w:val="none" w:sz="0" w:space="0" w:color="auto"/>
                <w:left w:val="none" w:sz="0" w:space="0" w:color="auto"/>
                <w:bottom w:val="none" w:sz="0" w:space="0" w:color="auto"/>
                <w:right w:val="none" w:sz="0" w:space="0" w:color="auto"/>
              </w:divBdr>
            </w:div>
            <w:div w:id="1639456599">
              <w:marLeft w:val="0"/>
              <w:marRight w:val="0"/>
              <w:marTop w:val="0"/>
              <w:marBottom w:val="0"/>
              <w:divBdr>
                <w:top w:val="none" w:sz="0" w:space="0" w:color="auto"/>
                <w:left w:val="none" w:sz="0" w:space="0" w:color="auto"/>
                <w:bottom w:val="none" w:sz="0" w:space="0" w:color="auto"/>
                <w:right w:val="none" w:sz="0" w:space="0" w:color="auto"/>
              </w:divBdr>
            </w:div>
            <w:div w:id="1746030428">
              <w:marLeft w:val="0"/>
              <w:marRight w:val="0"/>
              <w:marTop w:val="0"/>
              <w:marBottom w:val="0"/>
              <w:divBdr>
                <w:top w:val="none" w:sz="0" w:space="0" w:color="auto"/>
                <w:left w:val="none" w:sz="0" w:space="0" w:color="auto"/>
                <w:bottom w:val="none" w:sz="0" w:space="0" w:color="auto"/>
                <w:right w:val="none" w:sz="0" w:space="0" w:color="auto"/>
              </w:divBdr>
            </w:div>
            <w:div w:id="592133571">
              <w:marLeft w:val="0"/>
              <w:marRight w:val="0"/>
              <w:marTop w:val="0"/>
              <w:marBottom w:val="0"/>
              <w:divBdr>
                <w:top w:val="none" w:sz="0" w:space="0" w:color="auto"/>
                <w:left w:val="none" w:sz="0" w:space="0" w:color="auto"/>
                <w:bottom w:val="none" w:sz="0" w:space="0" w:color="auto"/>
                <w:right w:val="none" w:sz="0" w:space="0" w:color="auto"/>
              </w:divBdr>
            </w:div>
          </w:divsChild>
        </w:div>
        <w:div w:id="1154645387">
          <w:marLeft w:val="0"/>
          <w:marRight w:val="0"/>
          <w:marTop w:val="0"/>
          <w:marBottom w:val="0"/>
          <w:divBdr>
            <w:top w:val="none" w:sz="0" w:space="0" w:color="auto"/>
            <w:left w:val="none" w:sz="0" w:space="0" w:color="auto"/>
            <w:bottom w:val="none" w:sz="0" w:space="0" w:color="auto"/>
            <w:right w:val="none" w:sz="0" w:space="0" w:color="auto"/>
          </w:divBdr>
        </w:div>
      </w:divsChild>
    </w:div>
    <w:div w:id="2030250096">
      <w:bodyDiv w:val="1"/>
      <w:marLeft w:val="0"/>
      <w:marRight w:val="0"/>
      <w:marTop w:val="0"/>
      <w:marBottom w:val="0"/>
      <w:divBdr>
        <w:top w:val="none" w:sz="0" w:space="0" w:color="auto"/>
        <w:left w:val="none" w:sz="0" w:space="0" w:color="auto"/>
        <w:bottom w:val="none" w:sz="0" w:space="0" w:color="auto"/>
        <w:right w:val="none" w:sz="0" w:space="0" w:color="auto"/>
      </w:divBdr>
      <w:divsChild>
        <w:div w:id="1848669564">
          <w:marLeft w:val="0"/>
          <w:marRight w:val="0"/>
          <w:marTop w:val="0"/>
          <w:marBottom w:val="0"/>
          <w:divBdr>
            <w:top w:val="none" w:sz="0" w:space="0" w:color="auto"/>
            <w:left w:val="none" w:sz="0" w:space="0" w:color="auto"/>
            <w:bottom w:val="none" w:sz="0" w:space="0" w:color="auto"/>
            <w:right w:val="none" w:sz="0" w:space="0" w:color="auto"/>
          </w:divBdr>
        </w:div>
        <w:div w:id="1280527950">
          <w:marLeft w:val="0"/>
          <w:marRight w:val="0"/>
          <w:marTop w:val="0"/>
          <w:marBottom w:val="0"/>
          <w:divBdr>
            <w:top w:val="none" w:sz="0" w:space="0" w:color="auto"/>
            <w:left w:val="none" w:sz="0" w:space="0" w:color="auto"/>
            <w:bottom w:val="none" w:sz="0" w:space="0" w:color="auto"/>
            <w:right w:val="none" w:sz="0" w:space="0" w:color="auto"/>
          </w:divBdr>
        </w:div>
        <w:div w:id="1782802581">
          <w:marLeft w:val="0"/>
          <w:marRight w:val="0"/>
          <w:marTop w:val="0"/>
          <w:marBottom w:val="0"/>
          <w:divBdr>
            <w:top w:val="none" w:sz="0" w:space="0" w:color="auto"/>
            <w:left w:val="none" w:sz="0" w:space="0" w:color="auto"/>
            <w:bottom w:val="none" w:sz="0" w:space="0" w:color="auto"/>
            <w:right w:val="none" w:sz="0" w:space="0" w:color="auto"/>
          </w:divBdr>
          <w:divsChild>
            <w:div w:id="345595612">
              <w:marLeft w:val="0"/>
              <w:marRight w:val="0"/>
              <w:marTop w:val="0"/>
              <w:marBottom w:val="0"/>
              <w:divBdr>
                <w:top w:val="none" w:sz="0" w:space="0" w:color="auto"/>
                <w:left w:val="none" w:sz="0" w:space="0" w:color="auto"/>
                <w:bottom w:val="none" w:sz="0" w:space="0" w:color="auto"/>
                <w:right w:val="none" w:sz="0" w:space="0" w:color="auto"/>
              </w:divBdr>
            </w:div>
            <w:div w:id="1621112070">
              <w:marLeft w:val="0"/>
              <w:marRight w:val="0"/>
              <w:marTop w:val="0"/>
              <w:marBottom w:val="0"/>
              <w:divBdr>
                <w:top w:val="none" w:sz="0" w:space="0" w:color="auto"/>
                <w:left w:val="none" w:sz="0" w:space="0" w:color="auto"/>
                <w:bottom w:val="none" w:sz="0" w:space="0" w:color="auto"/>
                <w:right w:val="none" w:sz="0" w:space="0" w:color="auto"/>
              </w:divBdr>
            </w:div>
            <w:div w:id="1509562227">
              <w:marLeft w:val="0"/>
              <w:marRight w:val="0"/>
              <w:marTop w:val="0"/>
              <w:marBottom w:val="0"/>
              <w:divBdr>
                <w:top w:val="none" w:sz="0" w:space="0" w:color="auto"/>
                <w:left w:val="none" w:sz="0" w:space="0" w:color="auto"/>
                <w:bottom w:val="none" w:sz="0" w:space="0" w:color="auto"/>
                <w:right w:val="none" w:sz="0" w:space="0" w:color="auto"/>
              </w:divBdr>
            </w:div>
            <w:div w:id="648245217">
              <w:marLeft w:val="0"/>
              <w:marRight w:val="0"/>
              <w:marTop w:val="0"/>
              <w:marBottom w:val="0"/>
              <w:divBdr>
                <w:top w:val="none" w:sz="0" w:space="0" w:color="auto"/>
                <w:left w:val="none" w:sz="0" w:space="0" w:color="auto"/>
                <w:bottom w:val="none" w:sz="0" w:space="0" w:color="auto"/>
                <w:right w:val="none" w:sz="0" w:space="0" w:color="auto"/>
              </w:divBdr>
            </w:div>
            <w:div w:id="52698262">
              <w:marLeft w:val="0"/>
              <w:marRight w:val="0"/>
              <w:marTop w:val="0"/>
              <w:marBottom w:val="0"/>
              <w:divBdr>
                <w:top w:val="none" w:sz="0" w:space="0" w:color="auto"/>
                <w:left w:val="none" w:sz="0" w:space="0" w:color="auto"/>
                <w:bottom w:val="none" w:sz="0" w:space="0" w:color="auto"/>
                <w:right w:val="none" w:sz="0" w:space="0" w:color="auto"/>
              </w:divBdr>
            </w:div>
            <w:div w:id="1770347168">
              <w:marLeft w:val="0"/>
              <w:marRight w:val="0"/>
              <w:marTop w:val="0"/>
              <w:marBottom w:val="0"/>
              <w:divBdr>
                <w:top w:val="none" w:sz="0" w:space="0" w:color="auto"/>
                <w:left w:val="none" w:sz="0" w:space="0" w:color="auto"/>
                <w:bottom w:val="none" w:sz="0" w:space="0" w:color="auto"/>
                <w:right w:val="none" w:sz="0" w:space="0" w:color="auto"/>
              </w:divBdr>
            </w:div>
            <w:div w:id="1862429429">
              <w:marLeft w:val="0"/>
              <w:marRight w:val="0"/>
              <w:marTop w:val="0"/>
              <w:marBottom w:val="0"/>
              <w:divBdr>
                <w:top w:val="none" w:sz="0" w:space="0" w:color="auto"/>
                <w:left w:val="none" w:sz="0" w:space="0" w:color="auto"/>
                <w:bottom w:val="none" w:sz="0" w:space="0" w:color="auto"/>
                <w:right w:val="none" w:sz="0" w:space="0" w:color="auto"/>
              </w:divBdr>
            </w:div>
            <w:div w:id="1669939683">
              <w:marLeft w:val="0"/>
              <w:marRight w:val="0"/>
              <w:marTop w:val="0"/>
              <w:marBottom w:val="0"/>
              <w:divBdr>
                <w:top w:val="none" w:sz="0" w:space="0" w:color="auto"/>
                <w:left w:val="none" w:sz="0" w:space="0" w:color="auto"/>
                <w:bottom w:val="none" w:sz="0" w:space="0" w:color="auto"/>
                <w:right w:val="none" w:sz="0" w:space="0" w:color="auto"/>
              </w:divBdr>
            </w:div>
            <w:div w:id="712117015">
              <w:marLeft w:val="0"/>
              <w:marRight w:val="0"/>
              <w:marTop w:val="0"/>
              <w:marBottom w:val="0"/>
              <w:divBdr>
                <w:top w:val="none" w:sz="0" w:space="0" w:color="auto"/>
                <w:left w:val="none" w:sz="0" w:space="0" w:color="auto"/>
                <w:bottom w:val="none" w:sz="0" w:space="0" w:color="auto"/>
                <w:right w:val="none" w:sz="0" w:space="0" w:color="auto"/>
              </w:divBdr>
            </w:div>
            <w:div w:id="1927153303">
              <w:marLeft w:val="0"/>
              <w:marRight w:val="0"/>
              <w:marTop w:val="0"/>
              <w:marBottom w:val="0"/>
              <w:divBdr>
                <w:top w:val="none" w:sz="0" w:space="0" w:color="auto"/>
                <w:left w:val="none" w:sz="0" w:space="0" w:color="auto"/>
                <w:bottom w:val="none" w:sz="0" w:space="0" w:color="auto"/>
                <w:right w:val="none" w:sz="0" w:space="0" w:color="auto"/>
              </w:divBdr>
            </w:div>
            <w:div w:id="1324554384">
              <w:marLeft w:val="0"/>
              <w:marRight w:val="0"/>
              <w:marTop w:val="0"/>
              <w:marBottom w:val="0"/>
              <w:divBdr>
                <w:top w:val="none" w:sz="0" w:space="0" w:color="auto"/>
                <w:left w:val="none" w:sz="0" w:space="0" w:color="auto"/>
                <w:bottom w:val="none" w:sz="0" w:space="0" w:color="auto"/>
                <w:right w:val="none" w:sz="0" w:space="0" w:color="auto"/>
              </w:divBdr>
            </w:div>
            <w:div w:id="833494507">
              <w:marLeft w:val="0"/>
              <w:marRight w:val="0"/>
              <w:marTop w:val="0"/>
              <w:marBottom w:val="0"/>
              <w:divBdr>
                <w:top w:val="none" w:sz="0" w:space="0" w:color="auto"/>
                <w:left w:val="none" w:sz="0" w:space="0" w:color="auto"/>
                <w:bottom w:val="none" w:sz="0" w:space="0" w:color="auto"/>
                <w:right w:val="none" w:sz="0" w:space="0" w:color="auto"/>
              </w:divBdr>
            </w:div>
            <w:div w:id="1358771012">
              <w:marLeft w:val="0"/>
              <w:marRight w:val="0"/>
              <w:marTop w:val="0"/>
              <w:marBottom w:val="0"/>
              <w:divBdr>
                <w:top w:val="none" w:sz="0" w:space="0" w:color="auto"/>
                <w:left w:val="none" w:sz="0" w:space="0" w:color="auto"/>
                <w:bottom w:val="none" w:sz="0" w:space="0" w:color="auto"/>
                <w:right w:val="none" w:sz="0" w:space="0" w:color="auto"/>
              </w:divBdr>
            </w:div>
            <w:div w:id="639387321">
              <w:marLeft w:val="0"/>
              <w:marRight w:val="0"/>
              <w:marTop w:val="0"/>
              <w:marBottom w:val="0"/>
              <w:divBdr>
                <w:top w:val="none" w:sz="0" w:space="0" w:color="auto"/>
                <w:left w:val="none" w:sz="0" w:space="0" w:color="auto"/>
                <w:bottom w:val="none" w:sz="0" w:space="0" w:color="auto"/>
                <w:right w:val="none" w:sz="0" w:space="0" w:color="auto"/>
              </w:divBdr>
            </w:div>
            <w:div w:id="426972177">
              <w:marLeft w:val="0"/>
              <w:marRight w:val="0"/>
              <w:marTop w:val="0"/>
              <w:marBottom w:val="0"/>
              <w:divBdr>
                <w:top w:val="none" w:sz="0" w:space="0" w:color="auto"/>
                <w:left w:val="none" w:sz="0" w:space="0" w:color="auto"/>
                <w:bottom w:val="none" w:sz="0" w:space="0" w:color="auto"/>
                <w:right w:val="none" w:sz="0" w:space="0" w:color="auto"/>
              </w:divBdr>
            </w:div>
            <w:div w:id="1894077513">
              <w:marLeft w:val="0"/>
              <w:marRight w:val="0"/>
              <w:marTop w:val="0"/>
              <w:marBottom w:val="0"/>
              <w:divBdr>
                <w:top w:val="none" w:sz="0" w:space="0" w:color="auto"/>
                <w:left w:val="none" w:sz="0" w:space="0" w:color="auto"/>
                <w:bottom w:val="none" w:sz="0" w:space="0" w:color="auto"/>
                <w:right w:val="none" w:sz="0" w:space="0" w:color="auto"/>
              </w:divBdr>
            </w:div>
            <w:div w:id="106434060">
              <w:marLeft w:val="0"/>
              <w:marRight w:val="0"/>
              <w:marTop w:val="0"/>
              <w:marBottom w:val="0"/>
              <w:divBdr>
                <w:top w:val="none" w:sz="0" w:space="0" w:color="auto"/>
                <w:left w:val="none" w:sz="0" w:space="0" w:color="auto"/>
                <w:bottom w:val="none" w:sz="0" w:space="0" w:color="auto"/>
                <w:right w:val="none" w:sz="0" w:space="0" w:color="auto"/>
              </w:divBdr>
            </w:div>
            <w:div w:id="2083216439">
              <w:marLeft w:val="0"/>
              <w:marRight w:val="0"/>
              <w:marTop w:val="0"/>
              <w:marBottom w:val="0"/>
              <w:divBdr>
                <w:top w:val="none" w:sz="0" w:space="0" w:color="auto"/>
                <w:left w:val="none" w:sz="0" w:space="0" w:color="auto"/>
                <w:bottom w:val="none" w:sz="0" w:space="0" w:color="auto"/>
                <w:right w:val="none" w:sz="0" w:space="0" w:color="auto"/>
              </w:divBdr>
            </w:div>
            <w:div w:id="38096317">
              <w:marLeft w:val="0"/>
              <w:marRight w:val="0"/>
              <w:marTop w:val="0"/>
              <w:marBottom w:val="0"/>
              <w:divBdr>
                <w:top w:val="none" w:sz="0" w:space="0" w:color="auto"/>
                <w:left w:val="none" w:sz="0" w:space="0" w:color="auto"/>
                <w:bottom w:val="none" w:sz="0" w:space="0" w:color="auto"/>
                <w:right w:val="none" w:sz="0" w:space="0" w:color="auto"/>
              </w:divBdr>
            </w:div>
            <w:div w:id="1012411952">
              <w:marLeft w:val="0"/>
              <w:marRight w:val="0"/>
              <w:marTop w:val="0"/>
              <w:marBottom w:val="0"/>
              <w:divBdr>
                <w:top w:val="none" w:sz="0" w:space="0" w:color="auto"/>
                <w:left w:val="none" w:sz="0" w:space="0" w:color="auto"/>
                <w:bottom w:val="none" w:sz="0" w:space="0" w:color="auto"/>
                <w:right w:val="none" w:sz="0" w:space="0" w:color="auto"/>
              </w:divBdr>
            </w:div>
          </w:divsChild>
        </w:div>
        <w:div w:id="1882860720">
          <w:marLeft w:val="0"/>
          <w:marRight w:val="0"/>
          <w:marTop w:val="0"/>
          <w:marBottom w:val="0"/>
          <w:divBdr>
            <w:top w:val="none" w:sz="0" w:space="0" w:color="auto"/>
            <w:left w:val="none" w:sz="0" w:space="0" w:color="auto"/>
            <w:bottom w:val="none" w:sz="0" w:space="0" w:color="auto"/>
            <w:right w:val="none" w:sz="0" w:space="0" w:color="auto"/>
          </w:divBdr>
          <w:divsChild>
            <w:div w:id="2036996374">
              <w:marLeft w:val="0"/>
              <w:marRight w:val="0"/>
              <w:marTop w:val="0"/>
              <w:marBottom w:val="0"/>
              <w:divBdr>
                <w:top w:val="none" w:sz="0" w:space="0" w:color="auto"/>
                <w:left w:val="none" w:sz="0" w:space="0" w:color="auto"/>
                <w:bottom w:val="none" w:sz="0" w:space="0" w:color="auto"/>
                <w:right w:val="none" w:sz="0" w:space="0" w:color="auto"/>
              </w:divBdr>
            </w:div>
            <w:div w:id="1282765720">
              <w:marLeft w:val="0"/>
              <w:marRight w:val="0"/>
              <w:marTop w:val="0"/>
              <w:marBottom w:val="0"/>
              <w:divBdr>
                <w:top w:val="none" w:sz="0" w:space="0" w:color="auto"/>
                <w:left w:val="none" w:sz="0" w:space="0" w:color="auto"/>
                <w:bottom w:val="none" w:sz="0" w:space="0" w:color="auto"/>
                <w:right w:val="none" w:sz="0" w:space="0" w:color="auto"/>
              </w:divBdr>
            </w:div>
            <w:div w:id="1099375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720459">
      <w:bodyDiv w:val="1"/>
      <w:marLeft w:val="0"/>
      <w:marRight w:val="0"/>
      <w:marTop w:val="0"/>
      <w:marBottom w:val="0"/>
      <w:divBdr>
        <w:top w:val="none" w:sz="0" w:space="0" w:color="auto"/>
        <w:left w:val="none" w:sz="0" w:space="0" w:color="auto"/>
        <w:bottom w:val="none" w:sz="0" w:space="0" w:color="auto"/>
        <w:right w:val="none" w:sz="0" w:space="0" w:color="auto"/>
      </w:divBdr>
      <w:divsChild>
        <w:div w:id="1846364205">
          <w:marLeft w:val="0"/>
          <w:marRight w:val="0"/>
          <w:marTop w:val="0"/>
          <w:marBottom w:val="0"/>
          <w:divBdr>
            <w:top w:val="none" w:sz="0" w:space="0" w:color="auto"/>
            <w:left w:val="none" w:sz="0" w:space="0" w:color="auto"/>
            <w:bottom w:val="none" w:sz="0" w:space="0" w:color="auto"/>
            <w:right w:val="none" w:sz="0" w:space="0" w:color="auto"/>
          </w:divBdr>
          <w:divsChild>
            <w:div w:id="811293387">
              <w:marLeft w:val="0"/>
              <w:marRight w:val="0"/>
              <w:marTop w:val="0"/>
              <w:marBottom w:val="0"/>
              <w:divBdr>
                <w:top w:val="none" w:sz="0" w:space="0" w:color="auto"/>
                <w:left w:val="none" w:sz="0" w:space="0" w:color="auto"/>
                <w:bottom w:val="none" w:sz="0" w:space="0" w:color="auto"/>
                <w:right w:val="none" w:sz="0" w:space="0" w:color="auto"/>
              </w:divBdr>
            </w:div>
            <w:div w:id="902251753">
              <w:marLeft w:val="0"/>
              <w:marRight w:val="0"/>
              <w:marTop w:val="0"/>
              <w:marBottom w:val="0"/>
              <w:divBdr>
                <w:top w:val="none" w:sz="0" w:space="0" w:color="auto"/>
                <w:left w:val="none" w:sz="0" w:space="0" w:color="auto"/>
                <w:bottom w:val="none" w:sz="0" w:space="0" w:color="auto"/>
                <w:right w:val="none" w:sz="0" w:space="0" w:color="auto"/>
              </w:divBdr>
            </w:div>
            <w:div w:id="914511872">
              <w:marLeft w:val="0"/>
              <w:marRight w:val="0"/>
              <w:marTop w:val="0"/>
              <w:marBottom w:val="0"/>
              <w:divBdr>
                <w:top w:val="none" w:sz="0" w:space="0" w:color="auto"/>
                <w:left w:val="none" w:sz="0" w:space="0" w:color="auto"/>
                <w:bottom w:val="none" w:sz="0" w:space="0" w:color="auto"/>
                <w:right w:val="none" w:sz="0" w:space="0" w:color="auto"/>
              </w:divBdr>
            </w:div>
            <w:div w:id="1895575716">
              <w:marLeft w:val="0"/>
              <w:marRight w:val="0"/>
              <w:marTop w:val="0"/>
              <w:marBottom w:val="0"/>
              <w:divBdr>
                <w:top w:val="none" w:sz="0" w:space="0" w:color="auto"/>
                <w:left w:val="none" w:sz="0" w:space="0" w:color="auto"/>
                <w:bottom w:val="none" w:sz="0" w:space="0" w:color="auto"/>
                <w:right w:val="none" w:sz="0" w:space="0" w:color="auto"/>
              </w:divBdr>
            </w:div>
            <w:div w:id="1085492549">
              <w:marLeft w:val="0"/>
              <w:marRight w:val="0"/>
              <w:marTop w:val="0"/>
              <w:marBottom w:val="0"/>
              <w:divBdr>
                <w:top w:val="none" w:sz="0" w:space="0" w:color="auto"/>
                <w:left w:val="none" w:sz="0" w:space="0" w:color="auto"/>
                <w:bottom w:val="none" w:sz="0" w:space="0" w:color="auto"/>
                <w:right w:val="none" w:sz="0" w:space="0" w:color="auto"/>
              </w:divBdr>
            </w:div>
          </w:divsChild>
        </w:div>
        <w:div w:id="1606227079">
          <w:marLeft w:val="0"/>
          <w:marRight w:val="0"/>
          <w:marTop w:val="0"/>
          <w:marBottom w:val="0"/>
          <w:divBdr>
            <w:top w:val="none" w:sz="0" w:space="0" w:color="auto"/>
            <w:left w:val="none" w:sz="0" w:space="0" w:color="auto"/>
            <w:bottom w:val="none" w:sz="0" w:space="0" w:color="auto"/>
            <w:right w:val="none" w:sz="0" w:space="0" w:color="auto"/>
          </w:divBdr>
          <w:divsChild>
            <w:div w:id="306008724">
              <w:marLeft w:val="0"/>
              <w:marRight w:val="0"/>
              <w:marTop w:val="0"/>
              <w:marBottom w:val="0"/>
              <w:divBdr>
                <w:top w:val="none" w:sz="0" w:space="0" w:color="auto"/>
                <w:left w:val="none" w:sz="0" w:space="0" w:color="auto"/>
                <w:bottom w:val="none" w:sz="0" w:space="0" w:color="auto"/>
                <w:right w:val="none" w:sz="0" w:space="0" w:color="auto"/>
              </w:divBdr>
            </w:div>
            <w:div w:id="600064494">
              <w:marLeft w:val="0"/>
              <w:marRight w:val="0"/>
              <w:marTop w:val="0"/>
              <w:marBottom w:val="0"/>
              <w:divBdr>
                <w:top w:val="none" w:sz="0" w:space="0" w:color="auto"/>
                <w:left w:val="none" w:sz="0" w:space="0" w:color="auto"/>
                <w:bottom w:val="none" w:sz="0" w:space="0" w:color="auto"/>
                <w:right w:val="none" w:sz="0" w:space="0" w:color="auto"/>
              </w:divBdr>
            </w:div>
            <w:div w:id="2032145979">
              <w:marLeft w:val="0"/>
              <w:marRight w:val="0"/>
              <w:marTop w:val="0"/>
              <w:marBottom w:val="0"/>
              <w:divBdr>
                <w:top w:val="none" w:sz="0" w:space="0" w:color="auto"/>
                <w:left w:val="none" w:sz="0" w:space="0" w:color="auto"/>
                <w:bottom w:val="none" w:sz="0" w:space="0" w:color="auto"/>
                <w:right w:val="none" w:sz="0" w:space="0" w:color="auto"/>
              </w:divBdr>
            </w:div>
            <w:div w:id="1723865650">
              <w:marLeft w:val="0"/>
              <w:marRight w:val="0"/>
              <w:marTop w:val="0"/>
              <w:marBottom w:val="0"/>
              <w:divBdr>
                <w:top w:val="none" w:sz="0" w:space="0" w:color="auto"/>
                <w:left w:val="none" w:sz="0" w:space="0" w:color="auto"/>
                <w:bottom w:val="none" w:sz="0" w:space="0" w:color="auto"/>
                <w:right w:val="none" w:sz="0" w:space="0" w:color="auto"/>
              </w:divBdr>
            </w:div>
            <w:div w:id="246615459">
              <w:marLeft w:val="0"/>
              <w:marRight w:val="0"/>
              <w:marTop w:val="0"/>
              <w:marBottom w:val="0"/>
              <w:divBdr>
                <w:top w:val="none" w:sz="0" w:space="0" w:color="auto"/>
                <w:left w:val="none" w:sz="0" w:space="0" w:color="auto"/>
                <w:bottom w:val="none" w:sz="0" w:space="0" w:color="auto"/>
                <w:right w:val="none" w:sz="0" w:space="0" w:color="auto"/>
              </w:divBdr>
            </w:div>
            <w:div w:id="961225390">
              <w:marLeft w:val="0"/>
              <w:marRight w:val="0"/>
              <w:marTop w:val="0"/>
              <w:marBottom w:val="0"/>
              <w:divBdr>
                <w:top w:val="none" w:sz="0" w:space="0" w:color="auto"/>
                <w:left w:val="none" w:sz="0" w:space="0" w:color="auto"/>
                <w:bottom w:val="none" w:sz="0" w:space="0" w:color="auto"/>
                <w:right w:val="none" w:sz="0" w:space="0" w:color="auto"/>
              </w:divBdr>
            </w:div>
            <w:div w:id="109008353">
              <w:marLeft w:val="0"/>
              <w:marRight w:val="0"/>
              <w:marTop w:val="0"/>
              <w:marBottom w:val="0"/>
              <w:divBdr>
                <w:top w:val="none" w:sz="0" w:space="0" w:color="auto"/>
                <w:left w:val="none" w:sz="0" w:space="0" w:color="auto"/>
                <w:bottom w:val="none" w:sz="0" w:space="0" w:color="auto"/>
                <w:right w:val="none" w:sz="0" w:space="0" w:color="auto"/>
              </w:divBdr>
            </w:div>
            <w:div w:id="1078526373">
              <w:marLeft w:val="0"/>
              <w:marRight w:val="0"/>
              <w:marTop w:val="0"/>
              <w:marBottom w:val="0"/>
              <w:divBdr>
                <w:top w:val="none" w:sz="0" w:space="0" w:color="auto"/>
                <w:left w:val="none" w:sz="0" w:space="0" w:color="auto"/>
                <w:bottom w:val="none" w:sz="0" w:space="0" w:color="auto"/>
                <w:right w:val="none" w:sz="0" w:space="0" w:color="auto"/>
              </w:divBdr>
            </w:div>
            <w:div w:id="1373262203">
              <w:marLeft w:val="0"/>
              <w:marRight w:val="0"/>
              <w:marTop w:val="0"/>
              <w:marBottom w:val="0"/>
              <w:divBdr>
                <w:top w:val="none" w:sz="0" w:space="0" w:color="auto"/>
                <w:left w:val="none" w:sz="0" w:space="0" w:color="auto"/>
                <w:bottom w:val="none" w:sz="0" w:space="0" w:color="auto"/>
                <w:right w:val="none" w:sz="0" w:space="0" w:color="auto"/>
              </w:divBdr>
            </w:div>
            <w:div w:id="937522570">
              <w:marLeft w:val="0"/>
              <w:marRight w:val="0"/>
              <w:marTop w:val="0"/>
              <w:marBottom w:val="0"/>
              <w:divBdr>
                <w:top w:val="none" w:sz="0" w:space="0" w:color="auto"/>
                <w:left w:val="none" w:sz="0" w:space="0" w:color="auto"/>
                <w:bottom w:val="none" w:sz="0" w:space="0" w:color="auto"/>
                <w:right w:val="none" w:sz="0" w:space="0" w:color="auto"/>
              </w:divBdr>
            </w:div>
            <w:div w:id="1874875971">
              <w:marLeft w:val="0"/>
              <w:marRight w:val="0"/>
              <w:marTop w:val="0"/>
              <w:marBottom w:val="0"/>
              <w:divBdr>
                <w:top w:val="none" w:sz="0" w:space="0" w:color="auto"/>
                <w:left w:val="none" w:sz="0" w:space="0" w:color="auto"/>
                <w:bottom w:val="none" w:sz="0" w:space="0" w:color="auto"/>
                <w:right w:val="none" w:sz="0" w:space="0" w:color="auto"/>
              </w:divBdr>
            </w:div>
            <w:div w:id="2005467972">
              <w:marLeft w:val="0"/>
              <w:marRight w:val="0"/>
              <w:marTop w:val="0"/>
              <w:marBottom w:val="0"/>
              <w:divBdr>
                <w:top w:val="none" w:sz="0" w:space="0" w:color="auto"/>
                <w:left w:val="none" w:sz="0" w:space="0" w:color="auto"/>
                <w:bottom w:val="none" w:sz="0" w:space="0" w:color="auto"/>
                <w:right w:val="none" w:sz="0" w:space="0" w:color="auto"/>
              </w:divBdr>
            </w:div>
            <w:div w:id="1315914692">
              <w:marLeft w:val="0"/>
              <w:marRight w:val="0"/>
              <w:marTop w:val="0"/>
              <w:marBottom w:val="0"/>
              <w:divBdr>
                <w:top w:val="none" w:sz="0" w:space="0" w:color="auto"/>
                <w:left w:val="none" w:sz="0" w:space="0" w:color="auto"/>
                <w:bottom w:val="none" w:sz="0" w:space="0" w:color="auto"/>
                <w:right w:val="none" w:sz="0" w:space="0" w:color="auto"/>
              </w:divBdr>
            </w:div>
            <w:div w:id="1752582574">
              <w:marLeft w:val="0"/>
              <w:marRight w:val="0"/>
              <w:marTop w:val="0"/>
              <w:marBottom w:val="0"/>
              <w:divBdr>
                <w:top w:val="none" w:sz="0" w:space="0" w:color="auto"/>
                <w:left w:val="none" w:sz="0" w:space="0" w:color="auto"/>
                <w:bottom w:val="none" w:sz="0" w:space="0" w:color="auto"/>
                <w:right w:val="none" w:sz="0" w:space="0" w:color="auto"/>
              </w:divBdr>
            </w:div>
            <w:div w:id="428736951">
              <w:marLeft w:val="0"/>
              <w:marRight w:val="0"/>
              <w:marTop w:val="0"/>
              <w:marBottom w:val="0"/>
              <w:divBdr>
                <w:top w:val="none" w:sz="0" w:space="0" w:color="auto"/>
                <w:left w:val="none" w:sz="0" w:space="0" w:color="auto"/>
                <w:bottom w:val="none" w:sz="0" w:space="0" w:color="auto"/>
                <w:right w:val="none" w:sz="0" w:space="0" w:color="auto"/>
              </w:divBdr>
            </w:div>
            <w:div w:id="1935286489">
              <w:marLeft w:val="0"/>
              <w:marRight w:val="0"/>
              <w:marTop w:val="0"/>
              <w:marBottom w:val="0"/>
              <w:divBdr>
                <w:top w:val="none" w:sz="0" w:space="0" w:color="auto"/>
                <w:left w:val="none" w:sz="0" w:space="0" w:color="auto"/>
                <w:bottom w:val="none" w:sz="0" w:space="0" w:color="auto"/>
                <w:right w:val="none" w:sz="0" w:space="0" w:color="auto"/>
              </w:divBdr>
            </w:div>
            <w:div w:id="62989951">
              <w:marLeft w:val="0"/>
              <w:marRight w:val="0"/>
              <w:marTop w:val="0"/>
              <w:marBottom w:val="0"/>
              <w:divBdr>
                <w:top w:val="none" w:sz="0" w:space="0" w:color="auto"/>
                <w:left w:val="none" w:sz="0" w:space="0" w:color="auto"/>
                <w:bottom w:val="none" w:sz="0" w:space="0" w:color="auto"/>
                <w:right w:val="none" w:sz="0" w:space="0" w:color="auto"/>
              </w:divBdr>
            </w:div>
            <w:div w:id="173600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youtu.be/JL5GTxDzApk?si=M0Cd6i0uoYKMcIdR" TargetMode="External"/><Relationship Id="rId18" Type="http://schemas.openxmlformats.org/officeDocument/2006/relationships/hyperlink" Target="https://www.youtube.com/watch?v=NPKYwc_MICs&amp;feature=emb_rel_pause" TargetMode="External"/><Relationship Id="rId3" Type="http://schemas.openxmlformats.org/officeDocument/2006/relationships/customXml" Target="../customXml/item3.xml"/><Relationship Id="rId21" Type="http://schemas.openxmlformats.org/officeDocument/2006/relationships/hyperlink" Target="https://visme.co/blog/the-4-communication-styles-quiz/" TargetMode="External"/><Relationship Id="rId7" Type="http://schemas.openxmlformats.org/officeDocument/2006/relationships/settings" Target="settings.xml"/><Relationship Id="rId12" Type="http://schemas.openxmlformats.org/officeDocument/2006/relationships/hyperlink" Target="https://youtu.be/hMk404LmKhY?si=jVWDrgd07Y3KrKg0" TargetMode="External"/><Relationship Id="rId17" Type="http://schemas.openxmlformats.org/officeDocument/2006/relationships/hyperlink" Target="https://youtu.be/3nRN3OflDLQ"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youtube.com/watch?v=zeldVu-3DpM" TargetMode="External"/><Relationship Id="rId20" Type="http://schemas.openxmlformats.org/officeDocument/2006/relationships/hyperlink" Target="https://youtu.be/pdm7jtNXORQ?si=2iU_IPTwOadQv1lB"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outube.com/watch?v=G4DV_mf-Yss"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youtu.be/jbLjdFqrUNs?si=10SQ0ldPm5ajQAdE" TargetMode="External"/><Relationship Id="rId23" Type="http://schemas.openxmlformats.org/officeDocument/2006/relationships/hyperlink" Target="https://youtu.be/pdm7jtNXORQ?si=2iU_IPTwOadQv1lB" TargetMode="External"/><Relationship Id="rId10" Type="http://schemas.openxmlformats.org/officeDocument/2006/relationships/hyperlink" Target="https://www.youtube.com/watch?v=RxDb1mqNWrI" TargetMode="External"/><Relationship Id="rId19" Type="http://schemas.openxmlformats.org/officeDocument/2006/relationships/hyperlink" Target="https://vimeo.com/305573378" TargetMode="External"/><Relationship Id="rId4" Type="http://schemas.openxmlformats.org/officeDocument/2006/relationships/customXml" Target="../customXml/item4.xml"/><Relationship Id="rId9" Type="http://schemas.openxmlformats.org/officeDocument/2006/relationships/hyperlink" Target="https://www.youtube.com/watch?v=_50qVNjwlSQ" TargetMode="External"/><Relationship Id="rId14" Type="http://schemas.openxmlformats.org/officeDocument/2006/relationships/hyperlink" Target="https://youtu.be/LF1253YhEc8?si=RIHV_UOQqHHje57E" TargetMode="External"/><Relationship Id="rId22" Type="http://schemas.openxmlformats.org/officeDocument/2006/relationships/hyperlink" Target="https://visme.co/blog/the-4-communication-styles-qui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6328DD493FF1D4AAA2FC9A9FFD63FE9" ma:contentTypeVersion="4" ma:contentTypeDescription="Create a new document." ma:contentTypeScope="" ma:versionID="d72c715248681ec0a512f24c16847bdc">
  <xsd:schema xmlns:xsd="http://www.w3.org/2001/XMLSchema" xmlns:xs="http://www.w3.org/2001/XMLSchema" xmlns:p="http://schemas.microsoft.com/office/2006/metadata/properties" xmlns:ns2="dc3d156c-34c4-4b76-9333-ce7f9bb74b4b" targetNamespace="http://schemas.microsoft.com/office/2006/metadata/properties" ma:root="true" ma:fieldsID="4da123780f6309968929ede096685b2d" ns2:_="">
    <xsd:import namespace="dc3d156c-34c4-4b76-9333-ce7f9bb74b4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3d156c-34c4-4b76-9333-ce7f9bb74b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387AD5-6584-4D1A-9856-040B357890C5}">
  <ds:schemaRefs>
    <ds:schemaRef ds:uri="http://schemas.microsoft.com/sharepoint/v3/contenttype/forms"/>
  </ds:schemaRefs>
</ds:datastoreItem>
</file>

<file path=customXml/itemProps2.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3.xml><?xml version="1.0" encoding="utf-8"?>
<ds:datastoreItem xmlns:ds="http://schemas.openxmlformats.org/officeDocument/2006/customXml" ds:itemID="{B841B616-39D2-45C7-A3A0-B676AD24707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63FB5DA-C237-464B-9593-256D9EAA23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3d156c-34c4-4b76-9333-ce7f9bb74b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2107</Words>
  <Characters>12015</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14094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Andersen Sibley, Diane M</cp:lastModifiedBy>
  <cp:revision>3</cp:revision>
  <dcterms:created xsi:type="dcterms:W3CDTF">2025-07-22T13:29:00Z</dcterms:created>
  <dcterms:modified xsi:type="dcterms:W3CDTF">2025-07-22T13:29:00Z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0x01010096328DD493FF1D4AAA2FC9A9FFD63FE9</vt:lpwstr>
  </property>
</Properties>
</file>